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9D89E" w14:textId="77777777" w:rsidR="009E7945" w:rsidRPr="00C658D2" w:rsidRDefault="00C658D2" w:rsidP="009E7945">
      <w:pPr>
        <w:pStyle w:val="Default"/>
        <w:ind w:left="5670" w:firstLine="702"/>
      </w:pPr>
      <w:r>
        <w:t>Z</w:t>
      </w:r>
      <w:r w:rsidR="00A06DD7" w:rsidRPr="00C658D2">
        <w:t>ałącznik nr 7 do swz</w:t>
      </w:r>
    </w:p>
    <w:p w14:paraId="7EE7E229" w14:textId="77777777" w:rsidR="009E7945" w:rsidRDefault="009E7945" w:rsidP="009E7945">
      <w:pPr>
        <w:pStyle w:val="Akapitzlist"/>
        <w:numPr>
          <w:ilvl w:val="0"/>
          <w:numId w:val="1"/>
        </w:numPr>
        <w:rPr>
          <w:kern w:val="2"/>
        </w:rPr>
      </w:pPr>
    </w:p>
    <w:p w14:paraId="20DC4B03" w14:textId="77777777" w:rsidR="009E7945" w:rsidRDefault="009E7945" w:rsidP="009E7945">
      <w:pPr>
        <w:pStyle w:val="Akapitzlist"/>
        <w:numPr>
          <w:ilvl w:val="0"/>
          <w:numId w:val="1"/>
        </w:numPr>
        <w:rPr>
          <w:kern w:val="2"/>
        </w:rPr>
      </w:pPr>
    </w:p>
    <w:p w14:paraId="3E367F57" w14:textId="77777777" w:rsidR="009E7945" w:rsidRDefault="009E7945" w:rsidP="009E7945">
      <w:pPr>
        <w:pStyle w:val="Akapitzlist"/>
        <w:numPr>
          <w:ilvl w:val="8"/>
          <w:numId w:val="1"/>
        </w:numPr>
        <w:tabs>
          <w:tab w:val="clear" w:pos="0"/>
          <w:tab w:val="num" w:pos="142"/>
        </w:tabs>
        <w:ind w:left="2552"/>
        <w:rPr>
          <w:kern w:val="2"/>
        </w:rPr>
      </w:pPr>
      <w:r w:rsidRPr="009E7945">
        <w:rPr>
          <w:kern w:val="2"/>
        </w:rPr>
        <w:t>Opis przedmiotu zamówienia.</w:t>
      </w:r>
    </w:p>
    <w:p w14:paraId="4BC010DC" w14:textId="77777777" w:rsidR="009E7945" w:rsidRPr="009E7945" w:rsidRDefault="009E7945" w:rsidP="009E7945">
      <w:pPr>
        <w:pStyle w:val="Akapitzlist"/>
        <w:numPr>
          <w:ilvl w:val="8"/>
          <w:numId w:val="1"/>
        </w:numPr>
        <w:tabs>
          <w:tab w:val="clear" w:pos="0"/>
          <w:tab w:val="num" w:pos="142"/>
        </w:tabs>
        <w:ind w:left="2552"/>
        <w:rPr>
          <w:kern w:val="2"/>
        </w:rPr>
      </w:pPr>
    </w:p>
    <w:p w14:paraId="7DA5452E" w14:textId="33A93858" w:rsidR="009E7945" w:rsidRPr="00DF6B6C" w:rsidRDefault="009E7945" w:rsidP="003B3DB4">
      <w:pPr>
        <w:suppressAutoHyphens w:val="0"/>
        <w:spacing w:after="0"/>
        <w:ind w:left="0" w:firstLine="0"/>
        <w:jc w:val="center"/>
        <w:rPr>
          <w:b/>
          <w:lang w:eastAsia="pl-PL"/>
        </w:rPr>
      </w:pPr>
      <w:r w:rsidRPr="00DF6B6C">
        <w:rPr>
          <w:b/>
        </w:rPr>
        <w:t>Świadczenie usług w zakresie przewozu i opieki uczniów (dzieci) do</w:t>
      </w:r>
      <w:r w:rsidR="00BD4CC3" w:rsidRPr="00DF6B6C">
        <w:rPr>
          <w:b/>
          <w:lang w:eastAsia="pl-PL"/>
        </w:rPr>
        <w:t xml:space="preserve"> Szkoły Podstawowej im. Kornela Makuszyńskiego w Radowie Małym</w:t>
      </w:r>
      <w:r w:rsidR="003B3DB4" w:rsidRPr="00DF6B6C">
        <w:rPr>
          <w:b/>
          <w:lang w:eastAsia="pl-PL"/>
        </w:rPr>
        <w:t xml:space="preserve"> </w:t>
      </w:r>
      <w:r w:rsidRPr="00DF6B6C">
        <w:rPr>
          <w:b/>
        </w:rPr>
        <w:t>w ramach komunikacji regularnej na podstawie biletów miesięcznych ulgowych uczniowskich</w:t>
      </w:r>
    </w:p>
    <w:p w14:paraId="485BF803" w14:textId="77777777" w:rsidR="00173BFB" w:rsidRPr="00DF6B6C" w:rsidRDefault="00173BFB" w:rsidP="00173BFB">
      <w:pPr>
        <w:pStyle w:val="Akapitzlist"/>
        <w:numPr>
          <w:ilvl w:val="0"/>
          <w:numId w:val="1"/>
        </w:numPr>
        <w:outlineLvl w:val="0"/>
        <w:rPr>
          <w:b/>
        </w:rPr>
      </w:pPr>
    </w:p>
    <w:p w14:paraId="0B466023" w14:textId="77777777" w:rsidR="00173BFB" w:rsidRPr="00173BFB" w:rsidRDefault="00173BFB" w:rsidP="00173BFB">
      <w:pPr>
        <w:pStyle w:val="Akapitzlist"/>
        <w:numPr>
          <w:ilvl w:val="0"/>
          <w:numId w:val="1"/>
        </w:numPr>
        <w:outlineLvl w:val="0"/>
        <w:rPr>
          <w:b/>
        </w:rPr>
      </w:pPr>
      <w:r w:rsidRPr="00173BFB">
        <w:rPr>
          <w:b/>
        </w:rPr>
        <w:t xml:space="preserve">Termin wykonania zamówienia </w:t>
      </w:r>
    </w:p>
    <w:p w14:paraId="25E2D869" w14:textId="06D9A394" w:rsidR="00173BFB" w:rsidRPr="00534BCC" w:rsidRDefault="00173BFB" w:rsidP="00173BFB">
      <w:pPr>
        <w:pStyle w:val="Akapitzlist"/>
        <w:numPr>
          <w:ilvl w:val="0"/>
          <w:numId w:val="1"/>
        </w:numPr>
        <w:shd w:val="clear" w:color="auto" w:fill="FFFFFF"/>
        <w:autoSpaceDE w:val="0"/>
        <w:autoSpaceDN w:val="0"/>
        <w:jc w:val="both"/>
      </w:pPr>
      <w:r w:rsidRPr="00173BFB">
        <w:rPr>
          <w:b/>
          <w:shd w:val="clear" w:color="auto" w:fill="FFFFFF"/>
        </w:rPr>
        <w:t>01.01.202</w:t>
      </w:r>
      <w:r w:rsidR="00047EDD">
        <w:rPr>
          <w:b/>
          <w:shd w:val="clear" w:color="auto" w:fill="FFFFFF"/>
        </w:rPr>
        <w:t>6</w:t>
      </w:r>
      <w:r w:rsidRPr="00173BFB">
        <w:rPr>
          <w:b/>
          <w:shd w:val="clear" w:color="auto" w:fill="FFFFFF"/>
        </w:rPr>
        <w:t xml:space="preserve"> r. – 31.12.202</w:t>
      </w:r>
      <w:r w:rsidR="00047EDD">
        <w:rPr>
          <w:b/>
          <w:shd w:val="clear" w:color="auto" w:fill="FFFFFF"/>
        </w:rPr>
        <w:t>6</w:t>
      </w:r>
      <w:r w:rsidRPr="00173BFB">
        <w:rPr>
          <w:b/>
          <w:shd w:val="clear" w:color="auto" w:fill="FFFFFF"/>
        </w:rPr>
        <w:t xml:space="preserve"> r. (</w:t>
      </w:r>
      <w:r w:rsidR="006818C1">
        <w:rPr>
          <w:b/>
          <w:shd w:val="clear" w:color="auto" w:fill="FFFFFF"/>
        </w:rPr>
        <w:t>bez okresu wakacyjnego</w:t>
      </w:r>
      <w:r w:rsidRPr="00173BFB">
        <w:rPr>
          <w:b/>
          <w:shd w:val="clear" w:color="auto" w:fill="FFFFFF"/>
        </w:rPr>
        <w:t>).</w:t>
      </w:r>
    </w:p>
    <w:p w14:paraId="0A9508BE" w14:textId="77777777" w:rsidR="009E7945" w:rsidRPr="009E7945" w:rsidRDefault="009E7945" w:rsidP="009E7945">
      <w:pPr>
        <w:pStyle w:val="Nagwek1"/>
        <w:numPr>
          <w:ilvl w:val="0"/>
          <w:numId w:val="1"/>
        </w:numPr>
      </w:pPr>
    </w:p>
    <w:p w14:paraId="127D1746" w14:textId="79F6D75C" w:rsidR="009E7945" w:rsidRPr="009E7945" w:rsidRDefault="009E7945" w:rsidP="009E7945">
      <w:pPr>
        <w:numPr>
          <w:ilvl w:val="2"/>
          <w:numId w:val="8"/>
        </w:numPr>
        <w:tabs>
          <w:tab w:val="num" w:pos="720"/>
        </w:tabs>
        <w:suppressAutoHyphens w:val="0"/>
        <w:spacing w:after="0"/>
        <w:ind w:left="720"/>
        <w:jc w:val="both"/>
        <w:rPr>
          <w:bCs/>
          <w:lang w:eastAsia="pl-PL"/>
        </w:rPr>
      </w:pPr>
      <w:r w:rsidRPr="009E7945">
        <w:rPr>
          <w:lang w:eastAsia="pl-PL"/>
        </w:rPr>
        <w:t xml:space="preserve">Przedmiotem postępowania jest udzielenie zamówienia publicznego na świadczenie usług w zakresie przewozu uczniów (dzieci) do </w:t>
      </w:r>
      <w:r w:rsidRPr="002F7EC0">
        <w:rPr>
          <w:lang w:eastAsia="pl-PL"/>
        </w:rPr>
        <w:t xml:space="preserve">Szkoły Podstawowej </w:t>
      </w:r>
      <w:r w:rsidR="00F94315" w:rsidRPr="002F7EC0">
        <w:rPr>
          <w:lang w:eastAsia="pl-PL"/>
        </w:rPr>
        <w:t xml:space="preserve">im. Kornela Makuszyńskiego </w:t>
      </w:r>
      <w:r w:rsidRPr="002F7EC0">
        <w:rPr>
          <w:lang w:eastAsia="pl-PL"/>
        </w:rPr>
        <w:t>w Radowie Małym</w:t>
      </w:r>
      <w:r w:rsidRPr="009E7945">
        <w:rPr>
          <w:lang w:eastAsia="pl-PL"/>
        </w:rPr>
        <w:t>, realizowanym w ramach komunikacji regularnej na podstawie biletów miesięcznych. Przedmiot zamówienia obejmuje dni nauki szkolnej w 202</w:t>
      </w:r>
      <w:r w:rsidR="003B3DB4">
        <w:rPr>
          <w:lang w:eastAsia="pl-PL"/>
        </w:rPr>
        <w:t>4</w:t>
      </w:r>
      <w:r w:rsidRPr="009E7945">
        <w:rPr>
          <w:lang w:eastAsia="pl-PL"/>
        </w:rPr>
        <w:t xml:space="preserve"> roku, </w:t>
      </w:r>
    </w:p>
    <w:p w14:paraId="63F29F63" w14:textId="77777777" w:rsidR="009E7945" w:rsidRPr="003B3DB4" w:rsidRDefault="009E7945" w:rsidP="009E7945">
      <w:pPr>
        <w:numPr>
          <w:ilvl w:val="2"/>
          <w:numId w:val="8"/>
        </w:numPr>
        <w:tabs>
          <w:tab w:val="num" w:pos="720"/>
        </w:tabs>
        <w:suppressAutoHyphens w:val="0"/>
        <w:spacing w:after="0"/>
        <w:ind w:left="720"/>
        <w:jc w:val="both"/>
        <w:rPr>
          <w:bCs/>
          <w:lang w:eastAsia="pl-PL"/>
        </w:rPr>
      </w:pPr>
      <w:r w:rsidRPr="009E7945">
        <w:rPr>
          <w:lang w:eastAsia="pl-PL"/>
        </w:rPr>
        <w:t xml:space="preserve">Zamawiający wymaga, aby godzina wyjazdu z miejscowości ucznia była nie wcześniej niż </w:t>
      </w:r>
      <w:r w:rsidRPr="009E7945">
        <w:rPr>
          <w:b/>
          <w:lang w:eastAsia="pl-PL"/>
        </w:rPr>
        <w:t>6</w:t>
      </w:r>
      <w:r w:rsidR="008448EF">
        <w:rPr>
          <w:b/>
          <w:u w:val="single"/>
          <w:vertAlign w:val="superscript"/>
          <w:lang w:eastAsia="pl-PL"/>
        </w:rPr>
        <w:t>20</w:t>
      </w:r>
      <w:r w:rsidRPr="009E7945">
        <w:rPr>
          <w:lang w:eastAsia="pl-PL"/>
        </w:rPr>
        <w:t xml:space="preserve">, godzina przyjazdu ucznia do Szkoły Podstawowej w Radowie Małym była nie później niż </w:t>
      </w:r>
      <w:r w:rsidRPr="009E7945">
        <w:rPr>
          <w:b/>
          <w:lang w:eastAsia="pl-PL"/>
        </w:rPr>
        <w:t>7</w:t>
      </w:r>
      <w:r w:rsidRPr="009E7945">
        <w:rPr>
          <w:b/>
          <w:u w:val="single"/>
          <w:vertAlign w:val="superscript"/>
          <w:lang w:eastAsia="pl-PL"/>
        </w:rPr>
        <w:t>50</w:t>
      </w:r>
      <w:r w:rsidRPr="009E7945">
        <w:rPr>
          <w:lang w:eastAsia="pl-PL"/>
        </w:rPr>
        <w:t>. Autobusy służące realizacji niniejszego zadania będą miały nie więcej niż dwadzieścia lat.</w:t>
      </w:r>
    </w:p>
    <w:p w14:paraId="538DBEE9" w14:textId="4218EE4A" w:rsidR="003B3DB4" w:rsidRPr="009E7945" w:rsidRDefault="004F5411" w:rsidP="009E7945">
      <w:pPr>
        <w:numPr>
          <w:ilvl w:val="2"/>
          <w:numId w:val="8"/>
        </w:numPr>
        <w:tabs>
          <w:tab w:val="num" w:pos="720"/>
        </w:tabs>
        <w:suppressAutoHyphens w:val="0"/>
        <w:spacing w:after="0"/>
        <w:ind w:left="720"/>
        <w:jc w:val="both"/>
        <w:rPr>
          <w:bCs/>
          <w:lang w:eastAsia="pl-PL"/>
        </w:rPr>
      </w:pPr>
      <w:r>
        <w:rPr>
          <w:lang w:eastAsia="pl-PL"/>
        </w:rPr>
        <w:t>W ramach niniejszej usługi należy zapewnić dowóz 15</w:t>
      </w:r>
      <w:r w:rsidR="003B3DB4">
        <w:rPr>
          <w:lang w:eastAsia="pl-PL"/>
        </w:rPr>
        <w:t xml:space="preserve"> dzieci do Placówki Wsparcia Dziennego w Rogowie w dni szkolne</w:t>
      </w:r>
      <w:r>
        <w:rPr>
          <w:lang w:eastAsia="pl-PL"/>
        </w:rPr>
        <w:t>, dowóz</w:t>
      </w:r>
      <w:r w:rsidR="003B3DB4">
        <w:rPr>
          <w:lang w:eastAsia="pl-PL"/>
        </w:rPr>
        <w:t xml:space="preserve"> będzie odbywa</w:t>
      </w:r>
      <w:r>
        <w:rPr>
          <w:lang w:eastAsia="pl-PL"/>
        </w:rPr>
        <w:t>ł</w:t>
      </w:r>
      <w:r w:rsidR="003B3DB4">
        <w:rPr>
          <w:lang w:eastAsia="pl-PL"/>
        </w:rPr>
        <w:t xml:space="preserve"> się na tych samych zasadach co do szkoły Podstawowej w Radowie Małym. Dzieci musza zostać dowiezione do godziny 14</w:t>
      </w:r>
      <w:r w:rsidR="003B3DB4">
        <w:rPr>
          <w:vertAlign w:val="superscript"/>
          <w:lang w:eastAsia="pl-PL"/>
        </w:rPr>
        <w:t>00</w:t>
      </w:r>
      <w:r w:rsidR="003B3DB4">
        <w:rPr>
          <w:lang w:eastAsia="pl-PL"/>
        </w:rPr>
        <w:t xml:space="preserve">, wsiadają do autobusu w Szkole Podstawowej </w:t>
      </w:r>
      <w:r>
        <w:rPr>
          <w:lang w:eastAsia="pl-PL"/>
        </w:rPr>
        <w:br/>
      </w:r>
      <w:r w:rsidR="003B3DB4">
        <w:rPr>
          <w:lang w:eastAsia="pl-PL"/>
        </w:rPr>
        <w:t xml:space="preserve">w Radowie Małym </w:t>
      </w:r>
      <w:r>
        <w:rPr>
          <w:lang w:eastAsia="pl-PL"/>
        </w:rPr>
        <w:t xml:space="preserve">od godziny </w:t>
      </w:r>
      <w:r w:rsidR="003B3DB4">
        <w:rPr>
          <w:lang w:eastAsia="pl-PL"/>
        </w:rPr>
        <w:t xml:space="preserve">13 </w:t>
      </w:r>
      <w:r>
        <w:rPr>
          <w:vertAlign w:val="superscript"/>
          <w:lang w:eastAsia="pl-PL"/>
        </w:rPr>
        <w:t>0</w:t>
      </w:r>
      <w:r w:rsidR="003B3DB4">
        <w:rPr>
          <w:vertAlign w:val="superscript"/>
          <w:lang w:eastAsia="pl-PL"/>
        </w:rPr>
        <w:t>0</w:t>
      </w:r>
      <w:r w:rsidR="003B3DB4">
        <w:rPr>
          <w:lang w:eastAsia="pl-PL"/>
        </w:rPr>
        <w:t>.</w:t>
      </w:r>
      <w:r>
        <w:rPr>
          <w:lang w:eastAsia="pl-PL"/>
        </w:rPr>
        <w:t xml:space="preserve"> Z</w:t>
      </w:r>
      <w:r w:rsidR="003B3DB4">
        <w:rPr>
          <w:lang w:eastAsia="pl-PL"/>
        </w:rPr>
        <w:t>amówienie nie obejmuje odwozu dzieci</w:t>
      </w:r>
      <w:r>
        <w:rPr>
          <w:lang w:eastAsia="pl-PL"/>
        </w:rPr>
        <w:t xml:space="preserve"> </w:t>
      </w:r>
      <w:r>
        <w:rPr>
          <w:lang w:eastAsia="pl-PL"/>
        </w:rPr>
        <w:br/>
        <w:t>z Placówki Wsparcia Dziennego</w:t>
      </w:r>
      <w:r w:rsidR="003B3DB4">
        <w:rPr>
          <w:lang w:eastAsia="pl-PL"/>
        </w:rPr>
        <w:t xml:space="preserve">.  </w:t>
      </w:r>
    </w:p>
    <w:p w14:paraId="6DD97353" w14:textId="77777777" w:rsidR="009E7945" w:rsidRPr="009E7945" w:rsidRDefault="009E7945" w:rsidP="009E7945">
      <w:pPr>
        <w:numPr>
          <w:ilvl w:val="2"/>
          <w:numId w:val="8"/>
        </w:numPr>
        <w:tabs>
          <w:tab w:val="num" w:pos="720"/>
        </w:tabs>
        <w:suppressAutoHyphens w:val="0"/>
        <w:spacing w:after="0"/>
        <w:ind w:left="720"/>
        <w:jc w:val="both"/>
        <w:rPr>
          <w:bCs/>
          <w:lang w:eastAsia="pl-PL"/>
        </w:rPr>
      </w:pPr>
      <w:r w:rsidRPr="009E7945">
        <w:rPr>
          <w:lang w:eastAsia="pl-PL"/>
        </w:rPr>
        <w:t>Zamawiający zastrzega, iż każdy uczeń powinien mieć zapewnione miejsce siedzące w autobusie.</w:t>
      </w:r>
    </w:p>
    <w:p w14:paraId="4A2A399A" w14:textId="77777777" w:rsidR="009E7945" w:rsidRPr="009E7945" w:rsidRDefault="009E7945" w:rsidP="009E7945">
      <w:pPr>
        <w:numPr>
          <w:ilvl w:val="2"/>
          <w:numId w:val="8"/>
        </w:numPr>
        <w:tabs>
          <w:tab w:val="num" w:pos="720"/>
        </w:tabs>
        <w:suppressAutoHyphens w:val="0"/>
        <w:spacing w:after="0"/>
        <w:ind w:left="720"/>
        <w:jc w:val="both"/>
        <w:rPr>
          <w:bCs/>
          <w:lang w:eastAsia="pl-PL"/>
        </w:rPr>
      </w:pPr>
      <w:r w:rsidRPr="009E7945">
        <w:rPr>
          <w:lang w:eastAsia="pl-PL"/>
        </w:rPr>
        <w:t>Przewoźnik zapewni opiekę nad uczniami w czasie dowozów.</w:t>
      </w:r>
    </w:p>
    <w:p w14:paraId="50F0ABED" w14:textId="77777777" w:rsidR="009E7945" w:rsidRPr="009E7945" w:rsidRDefault="009E7945" w:rsidP="009E7945">
      <w:pPr>
        <w:numPr>
          <w:ilvl w:val="2"/>
          <w:numId w:val="8"/>
        </w:numPr>
        <w:tabs>
          <w:tab w:val="num" w:pos="720"/>
        </w:tabs>
        <w:suppressAutoHyphens w:val="0"/>
        <w:spacing w:after="0"/>
        <w:ind w:left="720"/>
        <w:jc w:val="both"/>
        <w:rPr>
          <w:bCs/>
          <w:lang w:eastAsia="pl-PL"/>
        </w:rPr>
      </w:pPr>
      <w:r w:rsidRPr="009E7945">
        <w:rPr>
          <w:lang w:eastAsia="pl-PL"/>
        </w:rPr>
        <w:t>Wykonawca zapewni punktualny, bezpieczny i sprawny dowóz oraz odwóz uczniów, wg uzgodnionego z Zamawiającym rozkładu jazdy autobusów.</w:t>
      </w:r>
    </w:p>
    <w:p w14:paraId="3C007AEA" w14:textId="77777777" w:rsidR="009E7945" w:rsidRPr="009E7945" w:rsidRDefault="009E7945" w:rsidP="009E7945">
      <w:pPr>
        <w:numPr>
          <w:ilvl w:val="2"/>
          <w:numId w:val="8"/>
        </w:numPr>
        <w:tabs>
          <w:tab w:val="num" w:pos="720"/>
        </w:tabs>
        <w:suppressAutoHyphens w:val="0"/>
        <w:spacing w:after="0"/>
        <w:ind w:left="720"/>
        <w:jc w:val="both"/>
        <w:rPr>
          <w:bCs/>
          <w:lang w:eastAsia="pl-PL"/>
        </w:rPr>
      </w:pPr>
      <w:r w:rsidRPr="009E7945">
        <w:rPr>
          <w:lang w:eastAsia="pl-PL"/>
        </w:rPr>
        <w:t>Ubezpieczenie uczniów od wszelkich szkód powstałych podczas przewozów spoczywa na Wykonawcy.</w:t>
      </w:r>
    </w:p>
    <w:p w14:paraId="79783859" w14:textId="77777777" w:rsidR="009E7945" w:rsidRPr="009E7945" w:rsidRDefault="009E7945" w:rsidP="009E7945">
      <w:pPr>
        <w:numPr>
          <w:ilvl w:val="2"/>
          <w:numId w:val="8"/>
        </w:numPr>
        <w:tabs>
          <w:tab w:val="num" w:pos="720"/>
        </w:tabs>
        <w:suppressAutoHyphens w:val="0"/>
        <w:spacing w:after="0"/>
        <w:ind w:left="720"/>
        <w:jc w:val="both"/>
        <w:rPr>
          <w:bCs/>
          <w:lang w:eastAsia="pl-PL"/>
        </w:rPr>
      </w:pPr>
      <w:r w:rsidRPr="009E7945">
        <w:rPr>
          <w:lang w:eastAsia="pl-PL"/>
        </w:rPr>
        <w:t>W przypadku awarii autobusu Zamawiający wymaga aby przewoźnik podstawił zastępczy autobus w ciągu jednej godziny.</w:t>
      </w:r>
    </w:p>
    <w:p w14:paraId="1416AA44" w14:textId="77777777" w:rsidR="009E7945" w:rsidRPr="009E7945" w:rsidRDefault="009E7945" w:rsidP="009E7945">
      <w:pPr>
        <w:numPr>
          <w:ilvl w:val="2"/>
          <w:numId w:val="8"/>
        </w:numPr>
        <w:tabs>
          <w:tab w:val="num" w:pos="720"/>
        </w:tabs>
        <w:suppressAutoHyphens w:val="0"/>
        <w:spacing w:after="0"/>
        <w:ind w:left="720"/>
        <w:jc w:val="both"/>
        <w:rPr>
          <w:bCs/>
          <w:lang w:eastAsia="pl-PL"/>
        </w:rPr>
      </w:pPr>
      <w:r w:rsidRPr="009E7945">
        <w:rPr>
          <w:bCs/>
          <w:lang w:eastAsia="pl-PL"/>
        </w:rPr>
        <w:t xml:space="preserve">Opieką uczniów w czasie przewozu będzie zajmowała się przynajmniej jedna osoba (oprócz kierowcy, który może pełnić nadzór w autobusie dopiero po jego zatrzymaniu, unieruchomieniu silnika i włączeniu świateł awaryjnych). Opieka obejmuje sprawowanie nadzoru nad powierzonymi uczniami: w autobusie, w czasie wsiadania </w:t>
      </w:r>
      <w:r w:rsidRPr="009E7945">
        <w:rPr>
          <w:bCs/>
          <w:lang w:eastAsia="pl-PL"/>
        </w:rPr>
        <w:br/>
        <w:t xml:space="preserve">i wysiadania. Opiekun  powinien przed rozpoczęciem jazdy autobusu  zająć miejsce przy drzwiach. </w:t>
      </w:r>
    </w:p>
    <w:p w14:paraId="448EB6F6" w14:textId="77777777" w:rsidR="009E7945" w:rsidRPr="009E7945" w:rsidRDefault="009E7945" w:rsidP="009E7945">
      <w:pPr>
        <w:numPr>
          <w:ilvl w:val="2"/>
          <w:numId w:val="8"/>
        </w:numPr>
        <w:tabs>
          <w:tab w:val="num" w:pos="720"/>
        </w:tabs>
        <w:suppressAutoHyphens w:val="0"/>
        <w:spacing w:after="0"/>
        <w:ind w:left="720"/>
        <w:jc w:val="both"/>
        <w:rPr>
          <w:bCs/>
          <w:lang w:eastAsia="pl-PL"/>
        </w:rPr>
      </w:pPr>
      <w:r w:rsidRPr="009E7945">
        <w:rPr>
          <w:bCs/>
          <w:lang w:eastAsia="pl-PL"/>
        </w:rPr>
        <w:t xml:space="preserve">Za bezpieczeństwo dzieci oczekujących na przystankach autobusowych do czasu przyjazdu autobusu  odpowiadają rodzice/opiekunowie. Po przyjeździe autobusu na przystanek, opiekun wysiada z autobusu i wprowadza dzieci do środka i  przejmuje pełną odpowiedzialność za bezpieczeństwo dzieci. Po przyjeździe autobusu </w:t>
      </w:r>
      <w:r w:rsidRPr="009E7945">
        <w:rPr>
          <w:bCs/>
          <w:lang w:eastAsia="pl-PL"/>
        </w:rPr>
        <w:br/>
        <w:t xml:space="preserve">i wyprowadzeniu przez opiekuna uczniów na teren szkoły, uczniowie przechodzą pod opiekę nauczycieli dyżurujących w szkole lub nauczyciela świetlicy. Nauczyciel </w:t>
      </w:r>
      <w:r w:rsidRPr="009E7945">
        <w:rPr>
          <w:bCs/>
          <w:lang w:eastAsia="pl-PL"/>
        </w:rPr>
        <w:lastRenderedPageBreak/>
        <w:t>sprawujący opiekę nad uczniami w czasie oczekiwania na odwóz, po przybyciu autobusu na teren szkoły i wykonaniu niezbędnych manewrów przekazuje ich pod opiekę osobie sprawującej opiekę nad uczniami w czasie odwozu. Opiekun przejmując opiekę, przeprowadza kontrolę stanu liczbowego dzieci podczas każdego odwozu, zgodnie wykazem uczniów objętych dowozem, przekazanych przez szkołę. Po dojechaniu do kolejnych przystanków opiekun wysiada pierwszy i wyprowadza wysiadających uczniów, jeśli są uczniowie, którzy muszą przejść na drugą stronę ulicy, opiekun przeprowadza ich. Od tego momentu za bezpieczeństwo dzieci odpowiadają rodzice.</w:t>
      </w:r>
    </w:p>
    <w:p w14:paraId="320DE76A" w14:textId="77777777" w:rsidR="009E7945" w:rsidRPr="009E7945" w:rsidRDefault="009E7945" w:rsidP="009E7945">
      <w:pPr>
        <w:numPr>
          <w:ilvl w:val="2"/>
          <w:numId w:val="8"/>
        </w:numPr>
        <w:tabs>
          <w:tab w:val="num" w:pos="720"/>
        </w:tabs>
        <w:suppressAutoHyphens w:val="0"/>
        <w:spacing w:after="0"/>
        <w:ind w:left="720"/>
        <w:jc w:val="both"/>
        <w:rPr>
          <w:bCs/>
          <w:lang w:eastAsia="pl-PL"/>
        </w:rPr>
      </w:pPr>
      <w:r w:rsidRPr="009E7945">
        <w:rPr>
          <w:bCs/>
          <w:lang w:eastAsia="pl-PL"/>
        </w:rPr>
        <w:t xml:space="preserve">Zadania opiekuna: </w:t>
      </w:r>
    </w:p>
    <w:p w14:paraId="5A73A480" w14:textId="77777777" w:rsidR="009E7945" w:rsidRPr="009E7945" w:rsidRDefault="009E7945" w:rsidP="009E7945">
      <w:pPr>
        <w:numPr>
          <w:ilvl w:val="1"/>
          <w:numId w:val="9"/>
        </w:numPr>
        <w:suppressAutoHyphens w:val="0"/>
        <w:spacing w:after="0"/>
        <w:ind w:left="1134"/>
        <w:jc w:val="both"/>
        <w:rPr>
          <w:bCs/>
          <w:lang w:eastAsia="pl-PL"/>
        </w:rPr>
      </w:pPr>
      <w:r w:rsidRPr="009E7945">
        <w:rPr>
          <w:bCs/>
          <w:lang w:eastAsia="pl-PL"/>
        </w:rPr>
        <w:t>Sprawowanie opieki nad uczniami w trakcie wsiadania do autobusu,</w:t>
      </w:r>
    </w:p>
    <w:p w14:paraId="217A97EC" w14:textId="77777777" w:rsidR="009E7945" w:rsidRPr="009E7945" w:rsidRDefault="009E7945" w:rsidP="009E7945">
      <w:pPr>
        <w:numPr>
          <w:ilvl w:val="1"/>
          <w:numId w:val="9"/>
        </w:numPr>
        <w:suppressAutoHyphens w:val="0"/>
        <w:spacing w:after="0"/>
        <w:ind w:left="1134"/>
        <w:jc w:val="both"/>
        <w:rPr>
          <w:bCs/>
          <w:lang w:eastAsia="pl-PL"/>
        </w:rPr>
      </w:pPr>
      <w:r w:rsidRPr="009E7945">
        <w:rPr>
          <w:bCs/>
          <w:lang w:eastAsia="pl-PL"/>
        </w:rPr>
        <w:t>Sprawowanie opieki nad uczniami w trakcie jazdy.</w:t>
      </w:r>
    </w:p>
    <w:p w14:paraId="7722EEE8" w14:textId="77777777" w:rsidR="009E7945" w:rsidRPr="009E7945" w:rsidRDefault="009E7945" w:rsidP="009E7945">
      <w:pPr>
        <w:numPr>
          <w:ilvl w:val="1"/>
          <w:numId w:val="9"/>
        </w:numPr>
        <w:suppressAutoHyphens w:val="0"/>
        <w:spacing w:after="0"/>
        <w:ind w:left="1134"/>
        <w:jc w:val="both"/>
        <w:rPr>
          <w:bCs/>
          <w:lang w:eastAsia="pl-PL"/>
        </w:rPr>
      </w:pPr>
      <w:r w:rsidRPr="009E7945">
        <w:rPr>
          <w:bCs/>
          <w:lang w:eastAsia="pl-PL"/>
        </w:rPr>
        <w:t>Sprawowanie opieki nam uczniami w trakcie wysiadania uczniów po dojeździe do szkoły.</w:t>
      </w:r>
    </w:p>
    <w:p w14:paraId="123420A3" w14:textId="77777777" w:rsidR="009E7945" w:rsidRPr="009E7945" w:rsidRDefault="009E7945" w:rsidP="009E7945">
      <w:pPr>
        <w:numPr>
          <w:ilvl w:val="1"/>
          <w:numId w:val="9"/>
        </w:numPr>
        <w:suppressAutoHyphens w:val="0"/>
        <w:spacing w:after="0"/>
        <w:ind w:left="1134"/>
        <w:jc w:val="both"/>
        <w:rPr>
          <w:bCs/>
          <w:lang w:eastAsia="pl-PL"/>
        </w:rPr>
      </w:pPr>
      <w:r w:rsidRPr="009E7945">
        <w:rPr>
          <w:bCs/>
          <w:lang w:eastAsia="pl-PL"/>
        </w:rPr>
        <w:t xml:space="preserve">Przejęcie grupy uczniów od nauczyciela sprawującego nadzór w szkole </w:t>
      </w:r>
      <w:r w:rsidRPr="009E7945">
        <w:rPr>
          <w:bCs/>
          <w:lang w:eastAsia="pl-PL"/>
        </w:rPr>
        <w:br/>
        <w:t>i wprowadzenie dzieci do autobusu.</w:t>
      </w:r>
    </w:p>
    <w:p w14:paraId="74D4C57C" w14:textId="77777777" w:rsidR="009E7945" w:rsidRPr="009E7945" w:rsidRDefault="009E7945" w:rsidP="009E7945">
      <w:pPr>
        <w:numPr>
          <w:ilvl w:val="1"/>
          <w:numId w:val="9"/>
        </w:numPr>
        <w:suppressAutoHyphens w:val="0"/>
        <w:spacing w:after="0"/>
        <w:ind w:left="1134"/>
        <w:jc w:val="both"/>
        <w:rPr>
          <w:bCs/>
          <w:lang w:eastAsia="pl-PL"/>
        </w:rPr>
      </w:pPr>
      <w:r w:rsidRPr="009E7945">
        <w:rPr>
          <w:bCs/>
          <w:lang w:eastAsia="pl-PL"/>
        </w:rPr>
        <w:t>Kontrola stanu liczbowego dzieci podczas każdego przewozu autobusem.</w:t>
      </w:r>
    </w:p>
    <w:p w14:paraId="21A90FB3" w14:textId="77777777" w:rsidR="009E7945" w:rsidRDefault="009E7945" w:rsidP="009E7945">
      <w:pPr>
        <w:numPr>
          <w:ilvl w:val="1"/>
          <w:numId w:val="9"/>
        </w:numPr>
        <w:suppressAutoHyphens w:val="0"/>
        <w:spacing w:after="0"/>
        <w:ind w:left="1134"/>
        <w:jc w:val="both"/>
        <w:rPr>
          <w:bCs/>
          <w:lang w:eastAsia="pl-PL"/>
        </w:rPr>
      </w:pPr>
      <w:r w:rsidRPr="009E7945">
        <w:rPr>
          <w:bCs/>
          <w:lang w:eastAsia="pl-PL"/>
        </w:rPr>
        <w:t>Każdorazowe wyprowadzenie dzieci z autobusu na przystanku (opiekun wysiada pierwszy) – od tej chwili za bezpieczeństwo dzieci odpowiadają rodzice/ opiekunowie.</w:t>
      </w:r>
    </w:p>
    <w:p w14:paraId="6DCBFDFF" w14:textId="77777777" w:rsidR="00EB324B" w:rsidRDefault="00EB324B" w:rsidP="001A6825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spacing w:after="0"/>
        <w:ind w:left="1134"/>
        <w:jc w:val="both"/>
        <w:rPr>
          <w:bCs/>
          <w:lang w:eastAsia="pl-PL"/>
        </w:rPr>
      </w:pPr>
      <w:r w:rsidRPr="00EB324B">
        <w:rPr>
          <w:bCs/>
          <w:lang w:eastAsia="pl-PL"/>
        </w:rPr>
        <w:t xml:space="preserve">W razie awarii pojazdu w czasie wykonywania usługi, Przewoźnik zobowiązany jest podstawić inny pojazd, nie później niż w ciągu 1 godziny, a w okresie zimowym w ciągu </w:t>
      </w:r>
      <w:r>
        <w:rPr>
          <w:bCs/>
          <w:lang w:eastAsia="pl-PL"/>
        </w:rPr>
        <w:t>30</w:t>
      </w:r>
      <w:r w:rsidRPr="00EB324B">
        <w:rPr>
          <w:bCs/>
          <w:lang w:eastAsia="pl-PL"/>
        </w:rPr>
        <w:t xml:space="preserve"> min.</w:t>
      </w:r>
    </w:p>
    <w:p w14:paraId="45DC13C7" w14:textId="4B2E1C37" w:rsidR="008742EE" w:rsidRDefault="008742EE" w:rsidP="001A6825">
      <w:pPr>
        <w:pStyle w:val="Akapitzlist"/>
        <w:numPr>
          <w:ilvl w:val="1"/>
          <w:numId w:val="9"/>
        </w:numPr>
        <w:tabs>
          <w:tab w:val="clear" w:pos="1440"/>
          <w:tab w:val="num" w:pos="1701"/>
        </w:tabs>
        <w:ind w:left="1134"/>
        <w:jc w:val="both"/>
        <w:rPr>
          <w:bCs/>
          <w:lang w:eastAsia="pl-PL"/>
        </w:rPr>
      </w:pPr>
      <w:r>
        <w:rPr>
          <w:bCs/>
          <w:lang w:eastAsia="pl-PL"/>
        </w:rPr>
        <w:t xml:space="preserve">Zamawiający zaznacza aby </w:t>
      </w:r>
      <w:r w:rsidRPr="008742EE">
        <w:rPr>
          <w:bCs/>
          <w:lang w:eastAsia="pl-PL"/>
        </w:rPr>
        <w:t>Przewoźnik zobowiąz</w:t>
      </w:r>
      <w:r>
        <w:rPr>
          <w:bCs/>
          <w:lang w:eastAsia="pl-PL"/>
        </w:rPr>
        <w:t>ał</w:t>
      </w:r>
      <w:r w:rsidRPr="008742EE">
        <w:rPr>
          <w:bCs/>
          <w:lang w:eastAsia="pl-PL"/>
        </w:rPr>
        <w:t xml:space="preserve"> się do wykonania w trakcie trwania niniejszej umowy, własnymi środkami transportu, usługi transportowej na rzecz Zamawiającego, polegającej na przewozie uczniów (dzieci) w wymiarze 500 km rocznie w wysokości </w:t>
      </w:r>
      <w:r w:rsidR="00EE4D0C">
        <w:rPr>
          <w:bCs/>
          <w:lang w:eastAsia="pl-PL"/>
        </w:rPr>
        <w:t>2</w:t>
      </w:r>
      <w:r w:rsidRPr="008742EE">
        <w:rPr>
          <w:bCs/>
          <w:lang w:eastAsia="pl-PL"/>
        </w:rPr>
        <w:t xml:space="preserve"> zł (brutto) / 1 km.</w:t>
      </w:r>
      <w:r>
        <w:rPr>
          <w:bCs/>
          <w:lang w:eastAsia="pl-PL"/>
        </w:rPr>
        <w:t xml:space="preserve"> ( wycieczki ).</w:t>
      </w:r>
    </w:p>
    <w:p w14:paraId="26EF81C0" w14:textId="77777777" w:rsidR="008742EE" w:rsidRPr="001A6825" w:rsidRDefault="008742EE" w:rsidP="001A6825">
      <w:pPr>
        <w:pStyle w:val="Akapitzlist"/>
        <w:numPr>
          <w:ilvl w:val="1"/>
          <w:numId w:val="9"/>
        </w:numPr>
        <w:tabs>
          <w:tab w:val="clear" w:pos="1440"/>
        </w:tabs>
        <w:ind w:left="1134"/>
        <w:jc w:val="both"/>
        <w:rPr>
          <w:bCs/>
          <w:lang w:eastAsia="pl-PL"/>
        </w:rPr>
      </w:pPr>
      <w:r>
        <w:rPr>
          <w:bCs/>
          <w:lang w:eastAsia="pl-PL"/>
        </w:rPr>
        <w:t xml:space="preserve">Zamawiający </w:t>
      </w:r>
      <w:r w:rsidR="001A6825">
        <w:rPr>
          <w:bCs/>
          <w:lang w:eastAsia="pl-PL"/>
        </w:rPr>
        <w:t>zastrzega w zamówieniu sytuacje w której  n</w:t>
      </w:r>
      <w:r w:rsidRPr="008742EE">
        <w:rPr>
          <w:bCs/>
          <w:lang w:eastAsia="pl-PL"/>
        </w:rPr>
        <w:t>iezakupienie biletów miesięcznych dla uczniów przez Zamawiającego w przypadku wprowadzenia przez Ministra Edukacji Narodowej lub dyrektora placówki oświatowej nauki zdalnej, nie jest podstawą do dochodzenia przez przewoźnika od Zamawiającego odszkodowania albo częściowego wynagrodzenia .</w:t>
      </w:r>
    </w:p>
    <w:p w14:paraId="4D516F07" w14:textId="77777777" w:rsidR="009E7945" w:rsidRPr="00173BFB" w:rsidRDefault="009E7945" w:rsidP="001A6825">
      <w:pPr>
        <w:numPr>
          <w:ilvl w:val="2"/>
          <w:numId w:val="8"/>
        </w:numPr>
        <w:tabs>
          <w:tab w:val="num" w:pos="993"/>
        </w:tabs>
        <w:suppressAutoHyphens w:val="0"/>
        <w:spacing w:after="0"/>
        <w:ind w:left="709"/>
        <w:jc w:val="both"/>
        <w:rPr>
          <w:bCs/>
          <w:lang w:eastAsia="pl-PL"/>
        </w:rPr>
      </w:pPr>
      <w:r w:rsidRPr="009E7945">
        <w:rPr>
          <w:lang w:eastAsia="pl-PL"/>
        </w:rPr>
        <w:t>Zamawiający wymaga złożenia wraz z ofertą, wypełnioną kalkulacje cenową, wg. zał. do oferty.</w:t>
      </w:r>
    </w:p>
    <w:p w14:paraId="481D35EF" w14:textId="77777777" w:rsidR="00173BFB" w:rsidRDefault="00173BFB" w:rsidP="00173BFB">
      <w:pPr>
        <w:suppressAutoHyphens w:val="0"/>
        <w:spacing w:after="0"/>
        <w:jc w:val="both"/>
        <w:rPr>
          <w:lang w:eastAsia="pl-PL"/>
        </w:rPr>
      </w:pPr>
    </w:p>
    <w:p w14:paraId="23AAFC39" w14:textId="77777777" w:rsidR="00173BFB" w:rsidRDefault="00173BFB" w:rsidP="00173BFB">
      <w:pPr>
        <w:suppressAutoHyphens w:val="0"/>
        <w:spacing w:after="0"/>
        <w:jc w:val="both"/>
        <w:rPr>
          <w:lang w:eastAsia="pl-PL"/>
        </w:rPr>
      </w:pPr>
    </w:p>
    <w:p w14:paraId="719AEDD9" w14:textId="77777777" w:rsidR="005F1CFE" w:rsidRPr="005F1CFE" w:rsidRDefault="005F1CFE" w:rsidP="005F1CFE">
      <w:pPr>
        <w:suppressAutoHyphens w:val="0"/>
        <w:spacing w:after="0"/>
        <w:ind w:left="0" w:firstLine="0"/>
        <w:rPr>
          <w:b/>
          <w:u w:val="single"/>
          <w:lang w:eastAsia="pl-PL"/>
        </w:rPr>
      </w:pPr>
      <w:r w:rsidRPr="005F1CFE">
        <w:rPr>
          <w:b/>
          <w:u w:val="single"/>
          <w:lang w:eastAsia="pl-PL"/>
        </w:rPr>
        <w:t>WYKAZ  TRAS   Z  GODZINAMI  PRZYWOZÓW</w:t>
      </w:r>
      <w:r w:rsidR="006A3A4A">
        <w:rPr>
          <w:b/>
          <w:u w:val="single"/>
          <w:lang w:eastAsia="pl-PL"/>
        </w:rPr>
        <w:t>/ODWOZÓW</w:t>
      </w:r>
    </w:p>
    <w:p w14:paraId="5FA3812F" w14:textId="77777777" w:rsidR="005F1CFE" w:rsidRPr="00BD4CC3" w:rsidRDefault="005F1CFE" w:rsidP="005F1CFE">
      <w:pPr>
        <w:suppressAutoHyphens w:val="0"/>
        <w:spacing w:after="0"/>
        <w:ind w:left="0" w:firstLine="0"/>
        <w:rPr>
          <w:color w:val="FF0000"/>
          <w:lang w:eastAsia="pl-PL"/>
        </w:rPr>
      </w:pPr>
    </w:p>
    <w:p w14:paraId="1E9FE2E2" w14:textId="77777777" w:rsidR="005F1CFE" w:rsidRPr="00DF6B6C" w:rsidRDefault="00E222BE" w:rsidP="005F1CFE">
      <w:pPr>
        <w:suppressAutoHyphens w:val="0"/>
        <w:spacing w:after="0"/>
        <w:ind w:left="0" w:firstLine="0"/>
        <w:rPr>
          <w:b/>
          <w:lang w:eastAsia="pl-PL"/>
        </w:rPr>
      </w:pPr>
      <w:r w:rsidRPr="00DF6B6C">
        <w:rPr>
          <w:b/>
          <w:lang w:eastAsia="pl-PL"/>
        </w:rPr>
        <w:t xml:space="preserve">Szkoła Podstawowa im. Kornela Makuszyńskiego </w:t>
      </w:r>
      <w:r w:rsidR="005F1CFE" w:rsidRPr="00DF6B6C">
        <w:rPr>
          <w:b/>
          <w:lang w:eastAsia="pl-PL"/>
        </w:rPr>
        <w:t>w Radowie Małym</w:t>
      </w:r>
    </w:p>
    <w:p w14:paraId="76CFC6C6" w14:textId="77777777" w:rsidR="005F1CFE" w:rsidRPr="005F1CFE" w:rsidRDefault="005F1CFE" w:rsidP="005F1CFE">
      <w:pPr>
        <w:suppressAutoHyphens w:val="0"/>
        <w:spacing w:after="0"/>
        <w:ind w:left="0" w:firstLine="0"/>
        <w:rPr>
          <w:lang w:eastAsia="pl-PL"/>
        </w:rPr>
      </w:pPr>
    </w:p>
    <w:p w14:paraId="1C098F7F" w14:textId="77777777" w:rsidR="00512ABF" w:rsidRPr="008448EF" w:rsidRDefault="00512ABF" w:rsidP="005F1CFE">
      <w:pPr>
        <w:numPr>
          <w:ilvl w:val="0"/>
          <w:numId w:val="10"/>
        </w:numPr>
        <w:suppressAutoHyphens w:val="0"/>
        <w:spacing w:after="0"/>
        <w:contextualSpacing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 xml:space="preserve">Linia komunikacyjna 1  </w:t>
      </w:r>
    </w:p>
    <w:p w14:paraId="35D2AE77" w14:textId="77777777" w:rsidR="005F1CFE" w:rsidRPr="008448EF" w:rsidRDefault="005F1CFE" w:rsidP="00512ABF">
      <w:pPr>
        <w:suppressAutoHyphens w:val="0"/>
        <w:spacing w:after="0"/>
        <w:ind w:left="720" w:firstLine="0"/>
        <w:contextualSpacing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>Od</w:t>
      </w:r>
      <w:r w:rsidR="00512ABF" w:rsidRPr="008448EF">
        <w:rPr>
          <w:sz w:val="22"/>
          <w:szCs w:val="22"/>
          <w:lang w:eastAsia="pl-PL"/>
        </w:rPr>
        <w:t>jazd</w:t>
      </w:r>
      <w:r w:rsidRPr="008448EF">
        <w:rPr>
          <w:sz w:val="22"/>
          <w:szCs w:val="22"/>
          <w:lang w:eastAsia="pl-PL"/>
        </w:rPr>
        <w:t xml:space="preserve"> 6</w:t>
      </w:r>
      <w:r w:rsidR="00512ABF" w:rsidRPr="008448EF">
        <w:rPr>
          <w:sz w:val="22"/>
          <w:szCs w:val="22"/>
          <w:lang w:eastAsia="pl-PL"/>
        </w:rPr>
        <w:t xml:space="preserve"> : 20</w:t>
      </w:r>
    </w:p>
    <w:p w14:paraId="6E7BCEF7" w14:textId="77777777" w:rsidR="005F1CFE" w:rsidRPr="008448EF" w:rsidRDefault="005F1CFE" w:rsidP="005F1CFE">
      <w:pPr>
        <w:suppressAutoHyphens w:val="0"/>
        <w:spacing w:after="0"/>
        <w:ind w:left="708"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>Radowo Małe</w:t>
      </w:r>
      <w:r w:rsidR="00512ABF" w:rsidRPr="008448EF">
        <w:rPr>
          <w:sz w:val="22"/>
          <w:szCs w:val="22"/>
          <w:lang w:eastAsia="pl-PL"/>
        </w:rPr>
        <w:t xml:space="preserve"> SP</w:t>
      </w:r>
      <w:r w:rsidR="008448EF" w:rsidRPr="008448EF">
        <w:rPr>
          <w:sz w:val="22"/>
          <w:szCs w:val="22"/>
          <w:lang w:eastAsia="pl-PL"/>
        </w:rPr>
        <w:t>-</w:t>
      </w:r>
      <w:r w:rsidR="00512ABF" w:rsidRPr="008448EF">
        <w:rPr>
          <w:sz w:val="22"/>
          <w:szCs w:val="22"/>
          <w:lang w:eastAsia="pl-PL"/>
        </w:rPr>
        <w:t>Troszczyno</w:t>
      </w:r>
      <w:r w:rsidR="008448EF" w:rsidRPr="008448EF">
        <w:rPr>
          <w:sz w:val="22"/>
          <w:szCs w:val="22"/>
          <w:lang w:eastAsia="pl-PL"/>
        </w:rPr>
        <w:t>-</w:t>
      </w:r>
      <w:r w:rsidR="00512ABF" w:rsidRPr="008448EF">
        <w:rPr>
          <w:sz w:val="22"/>
          <w:szCs w:val="22"/>
          <w:lang w:eastAsia="pl-PL"/>
        </w:rPr>
        <w:t>Radzim</w:t>
      </w:r>
      <w:r w:rsidR="008448EF" w:rsidRPr="008448EF">
        <w:rPr>
          <w:sz w:val="22"/>
          <w:szCs w:val="22"/>
          <w:lang w:eastAsia="pl-PL"/>
        </w:rPr>
        <w:t>-</w:t>
      </w:r>
      <w:r w:rsidR="00512ABF" w:rsidRPr="008448EF">
        <w:rPr>
          <w:sz w:val="22"/>
          <w:szCs w:val="22"/>
          <w:lang w:eastAsia="pl-PL"/>
        </w:rPr>
        <w:t>Troszczyno</w:t>
      </w:r>
      <w:r w:rsidR="008448EF" w:rsidRPr="008448EF">
        <w:rPr>
          <w:sz w:val="22"/>
          <w:szCs w:val="22"/>
          <w:lang w:eastAsia="pl-PL"/>
        </w:rPr>
        <w:t>-</w:t>
      </w:r>
      <w:r w:rsidR="00512ABF" w:rsidRPr="008448EF">
        <w:rPr>
          <w:sz w:val="22"/>
          <w:szCs w:val="22"/>
          <w:lang w:eastAsia="pl-PL"/>
        </w:rPr>
        <w:t xml:space="preserve">Gostomin </w:t>
      </w:r>
      <w:r w:rsidR="008448EF" w:rsidRPr="008448EF">
        <w:rPr>
          <w:sz w:val="22"/>
          <w:szCs w:val="22"/>
          <w:lang w:eastAsia="pl-PL"/>
        </w:rPr>
        <w:t>-</w:t>
      </w:r>
      <w:r w:rsidR="00512ABF" w:rsidRPr="008448EF">
        <w:rPr>
          <w:sz w:val="22"/>
          <w:szCs w:val="22"/>
          <w:lang w:eastAsia="pl-PL"/>
        </w:rPr>
        <w:t>Radowo Wielkie</w:t>
      </w:r>
      <w:r w:rsidR="008448EF" w:rsidRPr="008448EF">
        <w:rPr>
          <w:sz w:val="22"/>
          <w:szCs w:val="22"/>
          <w:lang w:eastAsia="pl-PL"/>
        </w:rPr>
        <w:t>-</w:t>
      </w:r>
      <w:r w:rsidR="00512ABF" w:rsidRPr="008448EF">
        <w:rPr>
          <w:sz w:val="22"/>
          <w:szCs w:val="22"/>
          <w:lang w:eastAsia="pl-PL"/>
        </w:rPr>
        <w:t xml:space="preserve">Borkowo Małe </w:t>
      </w:r>
      <w:r w:rsidR="008448EF" w:rsidRPr="008448EF">
        <w:rPr>
          <w:sz w:val="22"/>
          <w:szCs w:val="22"/>
          <w:lang w:eastAsia="pl-PL"/>
        </w:rPr>
        <w:t>-</w:t>
      </w:r>
      <w:r w:rsidR="00512ABF" w:rsidRPr="008448EF">
        <w:rPr>
          <w:sz w:val="22"/>
          <w:szCs w:val="22"/>
          <w:lang w:eastAsia="pl-PL"/>
        </w:rPr>
        <w:t xml:space="preserve"> Radowo Małe SP-  Radowo Małe Kolonia </w:t>
      </w:r>
      <w:r w:rsidR="008448EF" w:rsidRPr="008448EF">
        <w:rPr>
          <w:sz w:val="22"/>
          <w:szCs w:val="22"/>
          <w:lang w:eastAsia="pl-PL"/>
        </w:rPr>
        <w:t>-</w:t>
      </w:r>
      <w:r w:rsidR="00512ABF" w:rsidRPr="008448EF">
        <w:rPr>
          <w:sz w:val="22"/>
          <w:szCs w:val="22"/>
          <w:lang w:eastAsia="pl-PL"/>
        </w:rPr>
        <w:t xml:space="preserve"> Czachowo </w:t>
      </w:r>
      <w:r w:rsidR="008448EF" w:rsidRPr="008448EF">
        <w:rPr>
          <w:sz w:val="22"/>
          <w:szCs w:val="22"/>
          <w:lang w:eastAsia="pl-PL"/>
        </w:rPr>
        <w:t>-</w:t>
      </w:r>
      <w:r w:rsidR="00512ABF" w:rsidRPr="008448EF">
        <w:rPr>
          <w:sz w:val="22"/>
          <w:szCs w:val="22"/>
          <w:lang w:eastAsia="pl-PL"/>
        </w:rPr>
        <w:t xml:space="preserve"> Radowo Małe SP38</w:t>
      </w:r>
      <w:r w:rsidRPr="008448EF">
        <w:rPr>
          <w:sz w:val="22"/>
          <w:szCs w:val="22"/>
          <w:lang w:eastAsia="pl-PL"/>
        </w:rPr>
        <w:t xml:space="preserve"> km</w:t>
      </w:r>
    </w:p>
    <w:p w14:paraId="1EBFBB5D" w14:textId="77777777" w:rsidR="005F1CFE" w:rsidRPr="008448EF" w:rsidRDefault="005F1CFE" w:rsidP="005F1CFE">
      <w:pPr>
        <w:suppressAutoHyphens w:val="0"/>
        <w:spacing w:after="0"/>
        <w:ind w:left="708" w:firstLine="0"/>
        <w:rPr>
          <w:sz w:val="22"/>
          <w:szCs w:val="22"/>
          <w:lang w:eastAsia="pl-PL"/>
        </w:rPr>
      </w:pPr>
    </w:p>
    <w:p w14:paraId="3C83AC56" w14:textId="77777777" w:rsidR="005F1CFE" w:rsidRPr="008448EF" w:rsidRDefault="005F1CFE" w:rsidP="00512ABF">
      <w:pPr>
        <w:suppressAutoHyphens w:val="0"/>
        <w:spacing w:after="0"/>
        <w:rPr>
          <w:sz w:val="22"/>
          <w:szCs w:val="22"/>
          <w:lang w:eastAsia="pl-PL"/>
        </w:rPr>
      </w:pPr>
    </w:p>
    <w:p w14:paraId="22773902" w14:textId="77777777" w:rsidR="005F1CFE" w:rsidRPr="008448EF" w:rsidRDefault="00512ABF" w:rsidP="005F1CFE">
      <w:pPr>
        <w:numPr>
          <w:ilvl w:val="0"/>
          <w:numId w:val="10"/>
        </w:numPr>
        <w:suppressAutoHyphens w:val="0"/>
        <w:spacing w:after="0"/>
        <w:contextualSpacing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 xml:space="preserve">Linia komunikacyjna 2  </w:t>
      </w:r>
    </w:p>
    <w:p w14:paraId="52D2CC6E" w14:textId="77777777" w:rsidR="00512ABF" w:rsidRPr="008448EF" w:rsidRDefault="00512ABF" w:rsidP="00512ABF">
      <w:pPr>
        <w:suppressAutoHyphens w:val="0"/>
        <w:spacing w:after="0"/>
        <w:ind w:left="720" w:firstLine="0"/>
        <w:contextualSpacing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 xml:space="preserve">Odjazd 9 : 40 </w:t>
      </w:r>
    </w:p>
    <w:p w14:paraId="7BF97578" w14:textId="77777777" w:rsidR="005F1CFE" w:rsidRPr="008448EF" w:rsidRDefault="005F1CFE" w:rsidP="00512ABF">
      <w:pPr>
        <w:suppressAutoHyphens w:val="0"/>
        <w:spacing w:after="0"/>
        <w:ind w:left="12" w:firstLine="708"/>
        <w:contextualSpacing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>Radowo Małe</w:t>
      </w:r>
      <w:r w:rsidR="00512ABF" w:rsidRPr="008448EF">
        <w:rPr>
          <w:sz w:val="22"/>
          <w:szCs w:val="22"/>
          <w:lang w:eastAsia="pl-PL"/>
        </w:rPr>
        <w:t xml:space="preserve"> Sp</w:t>
      </w:r>
      <w:r w:rsidR="008448EF" w:rsidRPr="008448EF">
        <w:rPr>
          <w:sz w:val="22"/>
          <w:szCs w:val="22"/>
          <w:lang w:eastAsia="pl-PL"/>
        </w:rPr>
        <w:t>-</w:t>
      </w:r>
      <w:r w:rsidR="00512ABF" w:rsidRPr="008448EF">
        <w:rPr>
          <w:sz w:val="22"/>
          <w:szCs w:val="22"/>
          <w:lang w:eastAsia="pl-PL"/>
        </w:rPr>
        <w:t>Borkowo Wielkie</w:t>
      </w:r>
      <w:r w:rsidR="008448EF" w:rsidRPr="008448EF">
        <w:rPr>
          <w:sz w:val="22"/>
          <w:szCs w:val="22"/>
          <w:lang w:eastAsia="pl-PL"/>
        </w:rPr>
        <w:t xml:space="preserve"> - </w:t>
      </w:r>
      <w:r w:rsidR="00512ABF" w:rsidRPr="008448EF">
        <w:rPr>
          <w:sz w:val="22"/>
          <w:szCs w:val="22"/>
          <w:lang w:eastAsia="pl-PL"/>
        </w:rPr>
        <w:t>Siedlice</w:t>
      </w:r>
      <w:r w:rsidR="008448EF" w:rsidRPr="008448EF">
        <w:rPr>
          <w:sz w:val="22"/>
          <w:szCs w:val="22"/>
          <w:lang w:eastAsia="pl-PL"/>
        </w:rPr>
        <w:t>-</w:t>
      </w:r>
      <w:r w:rsidR="00512ABF" w:rsidRPr="008448EF">
        <w:rPr>
          <w:sz w:val="22"/>
          <w:szCs w:val="22"/>
          <w:lang w:eastAsia="pl-PL"/>
        </w:rPr>
        <w:t>Sułkowo</w:t>
      </w:r>
      <w:r w:rsidR="008448EF" w:rsidRPr="008448EF">
        <w:rPr>
          <w:sz w:val="22"/>
          <w:szCs w:val="22"/>
          <w:lang w:eastAsia="pl-PL"/>
        </w:rPr>
        <w:t xml:space="preserve">- </w:t>
      </w:r>
      <w:r w:rsidR="00512ABF" w:rsidRPr="008448EF">
        <w:rPr>
          <w:sz w:val="22"/>
          <w:szCs w:val="22"/>
          <w:lang w:eastAsia="pl-PL"/>
        </w:rPr>
        <w:t>Rekowo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 xml:space="preserve"> Zachełmie </w:t>
      </w:r>
      <w:r w:rsidR="008448EF" w:rsidRPr="008448EF">
        <w:rPr>
          <w:sz w:val="22"/>
          <w:szCs w:val="22"/>
          <w:lang w:eastAsia="pl-PL"/>
        </w:rPr>
        <w:t>–</w:t>
      </w:r>
      <w:r w:rsidR="00512ABF" w:rsidRPr="008448EF">
        <w:rPr>
          <w:sz w:val="22"/>
          <w:szCs w:val="22"/>
          <w:lang w:eastAsia="pl-PL"/>
        </w:rPr>
        <w:t>Meszne</w:t>
      </w:r>
      <w:r w:rsidRPr="008448EF">
        <w:rPr>
          <w:sz w:val="22"/>
          <w:szCs w:val="22"/>
          <w:lang w:eastAsia="pl-PL"/>
        </w:rPr>
        <w:t xml:space="preserve">- </w:t>
      </w:r>
    </w:p>
    <w:p w14:paraId="2C1C70CF" w14:textId="77777777" w:rsidR="00512ABF" w:rsidRPr="008448EF" w:rsidRDefault="005F1CFE" w:rsidP="005F1CFE">
      <w:pPr>
        <w:suppressAutoHyphens w:val="0"/>
        <w:spacing w:after="0"/>
        <w:ind w:left="720" w:firstLine="0"/>
        <w:contextualSpacing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>S</w:t>
      </w:r>
      <w:r w:rsidR="00512ABF" w:rsidRPr="008448EF">
        <w:rPr>
          <w:sz w:val="22"/>
          <w:szCs w:val="22"/>
          <w:lang w:eastAsia="pl-PL"/>
        </w:rPr>
        <w:t>trzmiele</w:t>
      </w:r>
      <w:r w:rsidR="008448EF" w:rsidRPr="008448EF">
        <w:rPr>
          <w:sz w:val="22"/>
          <w:szCs w:val="22"/>
          <w:lang w:eastAsia="pl-PL"/>
        </w:rPr>
        <w:t>-</w:t>
      </w:r>
      <w:r w:rsidR="00512ABF" w:rsidRPr="008448EF">
        <w:rPr>
          <w:sz w:val="22"/>
          <w:szCs w:val="22"/>
          <w:lang w:eastAsia="pl-PL"/>
        </w:rPr>
        <w:t xml:space="preserve">Radowo Małe Kolonia </w:t>
      </w:r>
      <w:r w:rsidR="008448EF" w:rsidRPr="008448EF">
        <w:rPr>
          <w:sz w:val="22"/>
          <w:szCs w:val="22"/>
          <w:lang w:eastAsia="pl-PL"/>
        </w:rPr>
        <w:t>-</w:t>
      </w:r>
      <w:r w:rsidR="00512ABF" w:rsidRPr="008448EF">
        <w:rPr>
          <w:sz w:val="22"/>
          <w:szCs w:val="22"/>
          <w:lang w:eastAsia="pl-PL"/>
        </w:rPr>
        <w:t xml:space="preserve"> Czachowo </w:t>
      </w:r>
      <w:r w:rsidRPr="008448EF">
        <w:rPr>
          <w:sz w:val="22"/>
          <w:szCs w:val="22"/>
          <w:lang w:eastAsia="pl-PL"/>
        </w:rPr>
        <w:t xml:space="preserve">- Radowo Małe </w:t>
      </w:r>
      <w:r w:rsidR="00512ABF" w:rsidRPr="008448EF">
        <w:rPr>
          <w:sz w:val="22"/>
          <w:szCs w:val="22"/>
          <w:lang w:eastAsia="pl-PL"/>
        </w:rPr>
        <w:t>SP</w:t>
      </w:r>
      <w:r w:rsidR="008448EF" w:rsidRPr="008448EF">
        <w:rPr>
          <w:sz w:val="22"/>
          <w:szCs w:val="22"/>
          <w:lang w:eastAsia="pl-PL"/>
        </w:rPr>
        <w:t>.</w:t>
      </w:r>
    </w:p>
    <w:p w14:paraId="5A20848C" w14:textId="77777777" w:rsidR="00512ABF" w:rsidRPr="008448EF" w:rsidRDefault="00512ABF" w:rsidP="00512ABF">
      <w:pPr>
        <w:suppressAutoHyphens w:val="0"/>
        <w:spacing w:after="0"/>
        <w:ind w:left="720" w:firstLine="0"/>
        <w:contextualSpacing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 xml:space="preserve">- 1 </w:t>
      </w:r>
      <w:r w:rsidR="005F1CFE" w:rsidRPr="008448EF">
        <w:rPr>
          <w:sz w:val="22"/>
          <w:szCs w:val="22"/>
          <w:lang w:eastAsia="pl-PL"/>
        </w:rPr>
        <w:t>kursy</w:t>
      </w:r>
      <w:r w:rsidRPr="008448EF">
        <w:rPr>
          <w:sz w:val="22"/>
          <w:szCs w:val="22"/>
          <w:lang w:eastAsia="pl-PL"/>
        </w:rPr>
        <w:t xml:space="preserve"> w dni nauki szkolnej 32</w:t>
      </w:r>
      <w:r w:rsidR="005F1CFE" w:rsidRPr="008448EF">
        <w:rPr>
          <w:sz w:val="22"/>
          <w:szCs w:val="22"/>
          <w:lang w:eastAsia="pl-PL"/>
        </w:rPr>
        <w:t xml:space="preserve"> km</w:t>
      </w:r>
    </w:p>
    <w:p w14:paraId="2C89D669" w14:textId="77777777" w:rsidR="00512ABF" w:rsidRPr="008448EF" w:rsidRDefault="00512ABF" w:rsidP="00512ABF">
      <w:pPr>
        <w:suppressAutoHyphens w:val="0"/>
        <w:spacing w:after="0"/>
        <w:ind w:left="720" w:firstLine="0"/>
        <w:contextualSpacing/>
        <w:rPr>
          <w:sz w:val="22"/>
          <w:szCs w:val="22"/>
          <w:lang w:eastAsia="pl-PL"/>
        </w:rPr>
      </w:pPr>
    </w:p>
    <w:p w14:paraId="3EF35508" w14:textId="7B0AC37E" w:rsidR="00512ABF" w:rsidRPr="008448EF" w:rsidRDefault="00512ABF" w:rsidP="00512ABF">
      <w:pPr>
        <w:suppressAutoHyphens w:val="0"/>
        <w:spacing w:after="0"/>
        <w:ind w:left="720" w:firstLine="0"/>
        <w:contextualSpacing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 xml:space="preserve">Odjazd 12: 40 </w:t>
      </w:r>
    </w:p>
    <w:p w14:paraId="1811FA69" w14:textId="77777777" w:rsidR="00512ABF" w:rsidRPr="008448EF" w:rsidRDefault="00512ABF" w:rsidP="00512ABF">
      <w:pPr>
        <w:suppressAutoHyphens w:val="0"/>
        <w:spacing w:after="0"/>
        <w:ind w:left="12" w:firstLine="708"/>
        <w:contextualSpacing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 xml:space="preserve">Radowo Małe Sp 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 xml:space="preserve"> Borkowo Wielkie</w:t>
      </w:r>
      <w:r w:rsidR="008448EF" w:rsidRPr="008448EF">
        <w:rPr>
          <w:sz w:val="22"/>
          <w:szCs w:val="22"/>
          <w:lang w:eastAsia="pl-PL"/>
        </w:rPr>
        <w:t xml:space="preserve"> - </w:t>
      </w:r>
      <w:r w:rsidRPr="008448EF">
        <w:rPr>
          <w:sz w:val="22"/>
          <w:szCs w:val="22"/>
          <w:lang w:eastAsia="pl-PL"/>
        </w:rPr>
        <w:t xml:space="preserve">Siedlice 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 xml:space="preserve"> Sułkowo </w:t>
      </w:r>
      <w:r w:rsidR="008448EF" w:rsidRPr="008448EF">
        <w:rPr>
          <w:sz w:val="22"/>
          <w:szCs w:val="22"/>
          <w:lang w:eastAsia="pl-PL"/>
        </w:rPr>
        <w:t xml:space="preserve">- </w:t>
      </w:r>
      <w:r w:rsidRPr="008448EF">
        <w:rPr>
          <w:sz w:val="22"/>
          <w:szCs w:val="22"/>
          <w:lang w:eastAsia="pl-PL"/>
        </w:rPr>
        <w:t xml:space="preserve">Rekowo 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 xml:space="preserve"> Zachełmie </w:t>
      </w:r>
      <w:r w:rsidR="008448EF" w:rsidRPr="008448EF">
        <w:rPr>
          <w:sz w:val="22"/>
          <w:szCs w:val="22"/>
          <w:lang w:eastAsia="pl-PL"/>
        </w:rPr>
        <w:t>–</w:t>
      </w:r>
      <w:r w:rsidRPr="008448EF">
        <w:rPr>
          <w:sz w:val="22"/>
          <w:szCs w:val="22"/>
          <w:lang w:eastAsia="pl-PL"/>
        </w:rPr>
        <w:t xml:space="preserve"> Meszne- </w:t>
      </w:r>
    </w:p>
    <w:p w14:paraId="04C05435" w14:textId="77777777" w:rsidR="00512ABF" w:rsidRPr="008448EF" w:rsidRDefault="00512ABF" w:rsidP="00512ABF">
      <w:pPr>
        <w:suppressAutoHyphens w:val="0"/>
        <w:spacing w:after="0"/>
        <w:ind w:left="720" w:firstLine="0"/>
        <w:contextualSpacing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 xml:space="preserve">Strzmiele 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 xml:space="preserve"> Radowo Małe Kolonia 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 xml:space="preserve"> Czachowo - Radowo Małe SP </w:t>
      </w:r>
    </w:p>
    <w:p w14:paraId="616B225C" w14:textId="6DEA72DB" w:rsidR="00512ABF" w:rsidRPr="008448EF" w:rsidRDefault="00512ABF" w:rsidP="00512ABF">
      <w:pPr>
        <w:suppressAutoHyphens w:val="0"/>
        <w:spacing w:after="0"/>
        <w:ind w:left="720" w:firstLine="0"/>
        <w:contextualSpacing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>-  1 kursy w dni nauki szkolnej Poniedziałek</w:t>
      </w:r>
      <w:r w:rsidR="0038155B">
        <w:rPr>
          <w:sz w:val="22"/>
          <w:szCs w:val="22"/>
          <w:lang w:eastAsia="pl-PL"/>
        </w:rPr>
        <w:t>, czwartek</w:t>
      </w:r>
      <w:r w:rsidRPr="008448EF">
        <w:rPr>
          <w:sz w:val="22"/>
          <w:szCs w:val="22"/>
          <w:lang w:eastAsia="pl-PL"/>
        </w:rPr>
        <w:t xml:space="preserve"> i Piątek  32 km</w:t>
      </w:r>
    </w:p>
    <w:p w14:paraId="66120A99" w14:textId="77777777" w:rsidR="00512ABF" w:rsidRPr="008448EF" w:rsidRDefault="00512ABF" w:rsidP="00512ABF">
      <w:pPr>
        <w:suppressAutoHyphens w:val="0"/>
        <w:spacing w:after="0"/>
        <w:ind w:left="720" w:firstLine="0"/>
        <w:contextualSpacing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>Odjazd:</w:t>
      </w:r>
    </w:p>
    <w:p w14:paraId="5D2D6DFD" w14:textId="276741FA" w:rsidR="00512ABF" w:rsidRPr="008448EF" w:rsidRDefault="00512ABF" w:rsidP="00512ABF">
      <w:pPr>
        <w:suppressAutoHyphens w:val="0"/>
        <w:spacing w:after="0"/>
        <w:ind w:left="720" w:firstLine="0"/>
        <w:contextualSpacing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>13 : 30</w:t>
      </w:r>
      <w:r w:rsidR="00DF6B6C">
        <w:rPr>
          <w:color w:val="FF0000"/>
          <w:sz w:val="22"/>
          <w:szCs w:val="22"/>
          <w:lang w:eastAsia="pl-PL"/>
        </w:rPr>
        <w:t xml:space="preserve">, </w:t>
      </w:r>
      <w:r w:rsidRPr="008448EF">
        <w:rPr>
          <w:sz w:val="22"/>
          <w:szCs w:val="22"/>
          <w:lang w:eastAsia="pl-PL"/>
        </w:rPr>
        <w:t>14:25, 15:10</w:t>
      </w:r>
      <w:r w:rsidR="0038155B">
        <w:rPr>
          <w:sz w:val="22"/>
          <w:szCs w:val="22"/>
          <w:lang w:eastAsia="pl-PL"/>
        </w:rPr>
        <w:t xml:space="preserve"> </w:t>
      </w:r>
    </w:p>
    <w:p w14:paraId="32E17E05" w14:textId="77777777" w:rsidR="00512ABF" w:rsidRPr="008448EF" w:rsidRDefault="00512ABF" w:rsidP="00512ABF">
      <w:pPr>
        <w:suppressAutoHyphens w:val="0"/>
        <w:spacing w:after="0"/>
        <w:ind w:left="708" w:firstLine="12"/>
        <w:contextualSpacing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 xml:space="preserve">Radowo Małe Sp 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 xml:space="preserve"> Borkowo Wielkie</w:t>
      </w:r>
      <w:r w:rsidR="008448EF" w:rsidRPr="008448EF">
        <w:rPr>
          <w:sz w:val="22"/>
          <w:szCs w:val="22"/>
          <w:lang w:eastAsia="pl-PL"/>
        </w:rPr>
        <w:t xml:space="preserve"> - </w:t>
      </w:r>
      <w:r w:rsidRPr="008448EF">
        <w:rPr>
          <w:sz w:val="22"/>
          <w:szCs w:val="22"/>
          <w:lang w:eastAsia="pl-PL"/>
        </w:rPr>
        <w:t xml:space="preserve">Siedlice 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 xml:space="preserve"> Sułkowo </w:t>
      </w:r>
      <w:r w:rsidR="008448EF" w:rsidRPr="008448EF">
        <w:rPr>
          <w:sz w:val="22"/>
          <w:szCs w:val="22"/>
          <w:lang w:eastAsia="pl-PL"/>
        </w:rPr>
        <w:t xml:space="preserve">- </w:t>
      </w:r>
      <w:r w:rsidRPr="008448EF">
        <w:rPr>
          <w:sz w:val="22"/>
          <w:szCs w:val="22"/>
          <w:lang w:eastAsia="pl-PL"/>
        </w:rPr>
        <w:t xml:space="preserve">Rekowo 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 xml:space="preserve"> Strzmiele 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 xml:space="preserve"> Radowo    Małe Kolonia 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 xml:space="preserve"> Czachowo - Radowo Małe SP</w:t>
      </w:r>
      <w:r w:rsidR="008448EF" w:rsidRPr="008448EF">
        <w:rPr>
          <w:sz w:val="22"/>
          <w:szCs w:val="22"/>
          <w:lang w:eastAsia="pl-PL"/>
        </w:rPr>
        <w:t>.</w:t>
      </w:r>
    </w:p>
    <w:p w14:paraId="0FAC4A01" w14:textId="77777777" w:rsidR="00512ABF" w:rsidRPr="008448EF" w:rsidRDefault="00512ABF" w:rsidP="00512ABF">
      <w:pPr>
        <w:suppressAutoHyphens w:val="0"/>
        <w:spacing w:after="0"/>
        <w:ind w:left="720" w:firstLine="0"/>
        <w:contextualSpacing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>-  3 kursy w dni nauki szkolnej 23 km</w:t>
      </w:r>
    </w:p>
    <w:p w14:paraId="5F9FC714" w14:textId="77777777" w:rsidR="00512ABF" w:rsidRPr="008448EF" w:rsidRDefault="00512ABF" w:rsidP="00512ABF">
      <w:pPr>
        <w:suppressAutoHyphens w:val="0"/>
        <w:spacing w:after="0"/>
        <w:ind w:left="720" w:firstLine="0"/>
        <w:contextualSpacing/>
        <w:rPr>
          <w:sz w:val="22"/>
          <w:szCs w:val="22"/>
          <w:lang w:eastAsia="pl-PL"/>
        </w:rPr>
      </w:pPr>
    </w:p>
    <w:p w14:paraId="0FA52562" w14:textId="088896B8" w:rsidR="00AA5167" w:rsidRPr="008448EF" w:rsidRDefault="00512ABF" w:rsidP="0038155B">
      <w:pPr>
        <w:suppressAutoHyphens w:val="0"/>
        <w:spacing w:after="0"/>
        <w:ind w:left="720" w:firstLine="0"/>
        <w:contextualSpacing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 xml:space="preserve">Odjazd: </w:t>
      </w:r>
      <w:r w:rsidR="00AA5167" w:rsidRPr="008448EF">
        <w:rPr>
          <w:sz w:val="22"/>
          <w:szCs w:val="22"/>
          <w:lang w:eastAsia="pl-PL"/>
        </w:rPr>
        <w:t>13:00</w:t>
      </w:r>
      <w:r w:rsidR="00DF6B6C">
        <w:rPr>
          <w:sz w:val="22"/>
          <w:szCs w:val="22"/>
          <w:lang w:eastAsia="pl-PL"/>
        </w:rPr>
        <w:t xml:space="preserve">, </w:t>
      </w:r>
      <w:r w:rsidR="00AA5167" w:rsidRPr="008448EF">
        <w:rPr>
          <w:sz w:val="22"/>
          <w:szCs w:val="22"/>
          <w:lang w:eastAsia="pl-PL"/>
        </w:rPr>
        <w:t xml:space="preserve">Radowo Małe SP- Czachowo- Radowo Małe Kolonia </w:t>
      </w:r>
      <w:r w:rsidR="008448EF" w:rsidRPr="008448EF">
        <w:rPr>
          <w:sz w:val="22"/>
          <w:szCs w:val="22"/>
          <w:lang w:eastAsia="pl-PL"/>
        </w:rPr>
        <w:t xml:space="preserve">- </w:t>
      </w:r>
      <w:r w:rsidR="00AA5167" w:rsidRPr="008448EF">
        <w:rPr>
          <w:sz w:val="22"/>
          <w:szCs w:val="22"/>
          <w:lang w:eastAsia="pl-PL"/>
        </w:rPr>
        <w:t>Radowo Małe SP</w:t>
      </w:r>
      <w:r w:rsidR="0038155B">
        <w:rPr>
          <w:sz w:val="22"/>
          <w:szCs w:val="22"/>
          <w:lang w:eastAsia="pl-PL"/>
        </w:rPr>
        <w:t xml:space="preserve"> </w:t>
      </w:r>
      <w:r w:rsidR="00AA5167" w:rsidRPr="008448EF">
        <w:rPr>
          <w:sz w:val="22"/>
          <w:szCs w:val="22"/>
          <w:lang w:eastAsia="pl-PL"/>
        </w:rPr>
        <w:t>1 kurs w dni nauki szkolnej 17 km.</w:t>
      </w:r>
    </w:p>
    <w:p w14:paraId="4D97CF48" w14:textId="77777777" w:rsidR="00AA5167" w:rsidRPr="008448EF" w:rsidRDefault="00AA5167" w:rsidP="00512ABF">
      <w:pPr>
        <w:suppressAutoHyphens w:val="0"/>
        <w:spacing w:after="0"/>
        <w:ind w:left="720" w:firstLine="0"/>
        <w:contextualSpacing/>
        <w:rPr>
          <w:sz w:val="22"/>
          <w:szCs w:val="22"/>
          <w:lang w:eastAsia="pl-PL"/>
        </w:rPr>
      </w:pPr>
    </w:p>
    <w:p w14:paraId="53F7DD37" w14:textId="77777777" w:rsidR="00AA5167" w:rsidRPr="008448EF" w:rsidRDefault="00AA5167" w:rsidP="00AA5167">
      <w:pPr>
        <w:pStyle w:val="Akapitzlist"/>
        <w:numPr>
          <w:ilvl w:val="0"/>
          <w:numId w:val="10"/>
        </w:numPr>
        <w:suppressAutoHyphens w:val="0"/>
        <w:spacing w:after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 xml:space="preserve">Linia komunikacyjna nr 3 </w:t>
      </w:r>
    </w:p>
    <w:p w14:paraId="66EE5B93" w14:textId="77777777" w:rsidR="00AA5167" w:rsidRPr="008448EF" w:rsidRDefault="00AA5167" w:rsidP="00AA5167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 xml:space="preserve">Odjazd o 6:30 </w:t>
      </w:r>
    </w:p>
    <w:p w14:paraId="613BF303" w14:textId="77777777" w:rsidR="00AA5167" w:rsidRPr="008448EF" w:rsidRDefault="00AA5167" w:rsidP="00AA5167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 xml:space="preserve">Radowo Małe SP- Strzmiele 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 xml:space="preserve"> Meszne 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 xml:space="preserve"> Zachełmie </w:t>
      </w:r>
      <w:r w:rsidR="008448EF" w:rsidRPr="008448EF">
        <w:rPr>
          <w:sz w:val="22"/>
          <w:szCs w:val="22"/>
          <w:lang w:eastAsia="pl-PL"/>
        </w:rPr>
        <w:t>-R</w:t>
      </w:r>
      <w:r w:rsidRPr="008448EF">
        <w:rPr>
          <w:sz w:val="22"/>
          <w:szCs w:val="22"/>
          <w:lang w:eastAsia="pl-PL"/>
        </w:rPr>
        <w:t>adowo Małe SP</w:t>
      </w:r>
      <w:r w:rsidR="008448EF" w:rsidRPr="008448EF">
        <w:rPr>
          <w:sz w:val="22"/>
          <w:szCs w:val="22"/>
          <w:lang w:eastAsia="pl-PL"/>
        </w:rPr>
        <w:t xml:space="preserve"> – </w:t>
      </w:r>
      <w:r w:rsidRPr="008448EF">
        <w:rPr>
          <w:sz w:val="22"/>
          <w:szCs w:val="22"/>
          <w:lang w:eastAsia="pl-PL"/>
        </w:rPr>
        <w:t xml:space="preserve">Sułkowo- Borkowo Wielkie 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 xml:space="preserve"> Radowo Małe SP.</w:t>
      </w:r>
    </w:p>
    <w:p w14:paraId="53E6A769" w14:textId="77777777" w:rsidR="00AA5167" w:rsidRPr="008448EF" w:rsidRDefault="00AA5167" w:rsidP="00AA5167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>1 kurs w dni nauki szkolnej 37 km.</w:t>
      </w:r>
    </w:p>
    <w:p w14:paraId="52B14182" w14:textId="77777777" w:rsidR="00AA5167" w:rsidRPr="008448EF" w:rsidRDefault="00AA5167" w:rsidP="00AA5167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</w:p>
    <w:p w14:paraId="752AF44F" w14:textId="77777777" w:rsidR="00AA5167" w:rsidRPr="008448EF" w:rsidRDefault="00AA5167" w:rsidP="00AA5167">
      <w:pPr>
        <w:pStyle w:val="Akapitzlist"/>
        <w:numPr>
          <w:ilvl w:val="0"/>
          <w:numId w:val="10"/>
        </w:numPr>
        <w:suppressAutoHyphens w:val="0"/>
        <w:spacing w:after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 xml:space="preserve">Linia komunikacyjna nr 4 </w:t>
      </w:r>
    </w:p>
    <w:p w14:paraId="0BEB83F9" w14:textId="77777777" w:rsidR="00AA5167" w:rsidRPr="008448EF" w:rsidRDefault="00AA5167" w:rsidP="00AA5167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 xml:space="preserve">Odjazd 6:25 </w:t>
      </w:r>
    </w:p>
    <w:p w14:paraId="653291F0" w14:textId="77777777" w:rsidR="00AA5167" w:rsidRPr="008448EF" w:rsidRDefault="00AA5167" w:rsidP="00AA5167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>Radowo Małe SP- Radzim- Sienno Górne- Sienno Dolne</w:t>
      </w:r>
      <w:r w:rsidR="008448EF" w:rsidRPr="008448EF">
        <w:rPr>
          <w:sz w:val="22"/>
          <w:szCs w:val="22"/>
          <w:lang w:eastAsia="pl-PL"/>
        </w:rPr>
        <w:t xml:space="preserve"> -</w:t>
      </w:r>
      <w:r w:rsidRPr="008448EF">
        <w:rPr>
          <w:sz w:val="22"/>
          <w:szCs w:val="22"/>
          <w:lang w:eastAsia="pl-PL"/>
        </w:rPr>
        <w:t xml:space="preserve"> Rogowo</w:t>
      </w:r>
      <w:r w:rsidR="008448EF" w:rsidRPr="008448EF">
        <w:rPr>
          <w:sz w:val="22"/>
          <w:szCs w:val="22"/>
          <w:lang w:eastAsia="pl-PL"/>
        </w:rPr>
        <w:t xml:space="preserve"> - </w:t>
      </w:r>
      <w:r w:rsidRPr="008448EF">
        <w:rPr>
          <w:sz w:val="22"/>
          <w:szCs w:val="22"/>
          <w:lang w:eastAsia="pl-PL"/>
        </w:rPr>
        <w:t>Dobrkowo</w:t>
      </w:r>
      <w:r w:rsidR="008448EF" w:rsidRPr="008448EF">
        <w:rPr>
          <w:sz w:val="22"/>
          <w:szCs w:val="22"/>
          <w:lang w:eastAsia="pl-PL"/>
        </w:rPr>
        <w:t xml:space="preserve"> -</w:t>
      </w:r>
      <w:r w:rsidRPr="008448EF">
        <w:rPr>
          <w:sz w:val="22"/>
          <w:szCs w:val="22"/>
          <w:lang w:eastAsia="pl-PL"/>
        </w:rPr>
        <w:t xml:space="preserve"> Dargomyśl-Radowo Małe SP </w:t>
      </w:r>
      <w:r w:rsidR="008448EF" w:rsidRPr="008448EF">
        <w:rPr>
          <w:sz w:val="22"/>
          <w:szCs w:val="22"/>
          <w:lang w:eastAsia="pl-PL"/>
        </w:rPr>
        <w:t xml:space="preserve">– </w:t>
      </w:r>
      <w:r w:rsidRPr="008448EF">
        <w:rPr>
          <w:sz w:val="22"/>
          <w:szCs w:val="22"/>
          <w:lang w:eastAsia="pl-PL"/>
        </w:rPr>
        <w:t>Orle</w:t>
      </w:r>
      <w:r w:rsidR="008448EF" w:rsidRPr="008448EF">
        <w:rPr>
          <w:sz w:val="22"/>
          <w:szCs w:val="22"/>
          <w:lang w:eastAsia="pl-PL"/>
        </w:rPr>
        <w:t xml:space="preserve"> –</w:t>
      </w:r>
      <w:r w:rsidRPr="008448EF">
        <w:rPr>
          <w:sz w:val="22"/>
          <w:szCs w:val="22"/>
          <w:lang w:eastAsia="pl-PL"/>
        </w:rPr>
        <w:t xml:space="preserve"> Żelmowo</w:t>
      </w:r>
      <w:r w:rsidR="008448EF" w:rsidRPr="008448EF">
        <w:rPr>
          <w:sz w:val="22"/>
          <w:szCs w:val="22"/>
          <w:lang w:eastAsia="pl-PL"/>
        </w:rPr>
        <w:t xml:space="preserve"> – </w:t>
      </w:r>
      <w:r w:rsidRPr="008448EF">
        <w:rPr>
          <w:sz w:val="22"/>
          <w:szCs w:val="22"/>
          <w:lang w:eastAsia="pl-PL"/>
        </w:rPr>
        <w:t xml:space="preserve">Pogorzelica-Radowo Małe SP </w:t>
      </w:r>
    </w:p>
    <w:p w14:paraId="6015A403" w14:textId="77777777" w:rsidR="00AA5167" w:rsidRPr="008448EF" w:rsidRDefault="00AA5167" w:rsidP="00AA5167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>1 kurs w dni nauki szkolnej 53 km.</w:t>
      </w:r>
    </w:p>
    <w:p w14:paraId="394202A6" w14:textId="77777777" w:rsidR="00AA5167" w:rsidRPr="008448EF" w:rsidRDefault="00AA5167" w:rsidP="00AA5167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</w:p>
    <w:p w14:paraId="346C61F0" w14:textId="77777777" w:rsidR="00AA5167" w:rsidRPr="008448EF" w:rsidRDefault="00AA5167" w:rsidP="00AA5167">
      <w:pPr>
        <w:pStyle w:val="Akapitzlist"/>
        <w:numPr>
          <w:ilvl w:val="0"/>
          <w:numId w:val="10"/>
        </w:numPr>
        <w:suppressAutoHyphens w:val="0"/>
        <w:spacing w:after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>Linia komunikacyjna 5</w:t>
      </w:r>
    </w:p>
    <w:p w14:paraId="3CF6008A" w14:textId="77777777" w:rsidR="00AA5167" w:rsidRPr="008448EF" w:rsidRDefault="00AA5167" w:rsidP="00AA5167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 xml:space="preserve">Odjazd 9:40 </w:t>
      </w:r>
    </w:p>
    <w:p w14:paraId="447F8B7E" w14:textId="77777777" w:rsidR="00AA5167" w:rsidRPr="008448EF" w:rsidRDefault="00AA5167" w:rsidP="00AA5167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>Radowo Małe S</w:t>
      </w:r>
      <w:r w:rsidR="008448EF" w:rsidRPr="008448EF">
        <w:rPr>
          <w:sz w:val="22"/>
          <w:szCs w:val="22"/>
          <w:lang w:eastAsia="pl-PL"/>
        </w:rPr>
        <w:t xml:space="preserve">P - </w:t>
      </w:r>
      <w:r w:rsidRPr="008448EF">
        <w:rPr>
          <w:sz w:val="22"/>
          <w:szCs w:val="22"/>
          <w:lang w:eastAsia="pl-PL"/>
        </w:rPr>
        <w:t>Orle-Sienno Górne</w:t>
      </w:r>
      <w:r w:rsidR="008448EF" w:rsidRPr="008448EF">
        <w:rPr>
          <w:sz w:val="22"/>
          <w:szCs w:val="22"/>
          <w:lang w:eastAsia="pl-PL"/>
        </w:rPr>
        <w:t xml:space="preserve"> - </w:t>
      </w:r>
      <w:r w:rsidRPr="008448EF">
        <w:rPr>
          <w:sz w:val="22"/>
          <w:szCs w:val="22"/>
          <w:lang w:eastAsia="pl-PL"/>
        </w:rPr>
        <w:t>Sienno Dolne</w:t>
      </w:r>
      <w:r w:rsidR="008448EF" w:rsidRPr="008448EF">
        <w:rPr>
          <w:sz w:val="22"/>
          <w:szCs w:val="22"/>
          <w:lang w:eastAsia="pl-PL"/>
        </w:rPr>
        <w:t xml:space="preserve"> -</w:t>
      </w:r>
      <w:r w:rsidRPr="008448EF">
        <w:rPr>
          <w:sz w:val="22"/>
          <w:szCs w:val="22"/>
          <w:lang w:eastAsia="pl-PL"/>
        </w:rPr>
        <w:t xml:space="preserve"> Dobrkowo-Rogowo </w:t>
      </w:r>
      <w:r w:rsidR="008448EF" w:rsidRPr="008448EF">
        <w:rPr>
          <w:sz w:val="22"/>
          <w:szCs w:val="22"/>
          <w:lang w:eastAsia="pl-PL"/>
        </w:rPr>
        <w:t xml:space="preserve">- </w:t>
      </w:r>
      <w:r w:rsidRPr="008448EF">
        <w:rPr>
          <w:sz w:val="22"/>
          <w:szCs w:val="22"/>
          <w:lang w:eastAsia="pl-PL"/>
        </w:rPr>
        <w:t>Dargomyśl</w:t>
      </w:r>
      <w:r w:rsidR="008448EF" w:rsidRPr="008448EF">
        <w:rPr>
          <w:sz w:val="22"/>
          <w:szCs w:val="22"/>
          <w:lang w:eastAsia="pl-PL"/>
        </w:rPr>
        <w:t xml:space="preserve"> -</w:t>
      </w:r>
      <w:r w:rsidRPr="008448EF">
        <w:rPr>
          <w:sz w:val="22"/>
          <w:szCs w:val="22"/>
          <w:lang w:eastAsia="pl-PL"/>
        </w:rPr>
        <w:t>Żelmowo</w:t>
      </w:r>
      <w:r w:rsidR="008448EF" w:rsidRPr="008448EF">
        <w:rPr>
          <w:sz w:val="22"/>
          <w:szCs w:val="22"/>
          <w:lang w:eastAsia="pl-PL"/>
        </w:rPr>
        <w:t xml:space="preserve"> -</w:t>
      </w:r>
      <w:r w:rsidRPr="008448EF">
        <w:rPr>
          <w:sz w:val="22"/>
          <w:szCs w:val="22"/>
          <w:lang w:eastAsia="pl-PL"/>
        </w:rPr>
        <w:t xml:space="preserve"> Pogorzelica- Radowo </w:t>
      </w:r>
      <w:r w:rsidR="008448EF" w:rsidRPr="008448EF">
        <w:rPr>
          <w:sz w:val="22"/>
          <w:szCs w:val="22"/>
          <w:lang w:eastAsia="pl-PL"/>
        </w:rPr>
        <w:t>Małe</w:t>
      </w:r>
      <w:r w:rsidRPr="008448EF">
        <w:rPr>
          <w:sz w:val="22"/>
          <w:szCs w:val="22"/>
          <w:lang w:eastAsia="pl-PL"/>
        </w:rPr>
        <w:t xml:space="preserve"> SP</w:t>
      </w:r>
      <w:r w:rsidR="008448EF" w:rsidRPr="008448EF">
        <w:rPr>
          <w:sz w:val="22"/>
          <w:szCs w:val="22"/>
          <w:lang w:eastAsia="pl-PL"/>
        </w:rPr>
        <w:t>.</w:t>
      </w:r>
    </w:p>
    <w:p w14:paraId="6C17470C" w14:textId="77777777" w:rsidR="00AA5167" w:rsidRPr="008448EF" w:rsidRDefault="00AA5167" w:rsidP="00AA5167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>1 kurs w dni nauki szkolnej 34 km.</w:t>
      </w:r>
    </w:p>
    <w:p w14:paraId="540D953D" w14:textId="77777777" w:rsidR="00AA5167" w:rsidRPr="008448EF" w:rsidRDefault="00AA5167" w:rsidP="00AA5167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</w:p>
    <w:p w14:paraId="282324FF" w14:textId="0D16E8A9" w:rsidR="00AA5167" w:rsidRPr="008448EF" w:rsidRDefault="00AA5167" w:rsidP="00AA5167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>Odjazd 13:30</w:t>
      </w:r>
      <w:r w:rsidR="00DF6B6C">
        <w:rPr>
          <w:sz w:val="22"/>
          <w:szCs w:val="22"/>
          <w:lang w:eastAsia="pl-PL"/>
        </w:rPr>
        <w:t xml:space="preserve">, </w:t>
      </w:r>
      <w:r w:rsidRPr="008448EF">
        <w:rPr>
          <w:sz w:val="22"/>
          <w:szCs w:val="22"/>
          <w:lang w:eastAsia="pl-PL"/>
        </w:rPr>
        <w:t xml:space="preserve">14:25 </w:t>
      </w:r>
    </w:p>
    <w:p w14:paraId="674F0A53" w14:textId="77777777" w:rsidR="00AA5167" w:rsidRPr="008448EF" w:rsidRDefault="00AA5167" w:rsidP="00AA5167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>Radowo Małe SP</w:t>
      </w:r>
      <w:r w:rsidR="008448EF" w:rsidRPr="008448EF">
        <w:rPr>
          <w:sz w:val="22"/>
          <w:szCs w:val="22"/>
          <w:lang w:eastAsia="pl-PL"/>
        </w:rPr>
        <w:t xml:space="preserve"> –</w:t>
      </w:r>
      <w:r w:rsidRPr="008448EF">
        <w:rPr>
          <w:sz w:val="22"/>
          <w:szCs w:val="22"/>
          <w:lang w:eastAsia="pl-PL"/>
        </w:rPr>
        <w:t xml:space="preserve"> Pogorzelica</w:t>
      </w:r>
      <w:r w:rsidR="008448EF" w:rsidRPr="008448EF">
        <w:rPr>
          <w:sz w:val="22"/>
          <w:szCs w:val="22"/>
          <w:lang w:eastAsia="pl-PL"/>
        </w:rPr>
        <w:t xml:space="preserve"> – </w:t>
      </w:r>
      <w:r w:rsidRPr="008448EF">
        <w:rPr>
          <w:sz w:val="22"/>
          <w:szCs w:val="22"/>
          <w:lang w:eastAsia="pl-PL"/>
        </w:rPr>
        <w:t>Żelmowo</w:t>
      </w:r>
      <w:r w:rsidR="008448EF" w:rsidRPr="008448EF">
        <w:rPr>
          <w:sz w:val="22"/>
          <w:szCs w:val="22"/>
          <w:lang w:eastAsia="pl-PL"/>
        </w:rPr>
        <w:t xml:space="preserve"> –</w:t>
      </w:r>
      <w:r w:rsidRPr="008448EF">
        <w:rPr>
          <w:sz w:val="22"/>
          <w:szCs w:val="22"/>
          <w:lang w:eastAsia="pl-PL"/>
        </w:rPr>
        <w:t xml:space="preserve"> Orle</w:t>
      </w:r>
      <w:r w:rsidR="008448EF" w:rsidRPr="008448EF">
        <w:rPr>
          <w:sz w:val="22"/>
          <w:szCs w:val="22"/>
          <w:lang w:eastAsia="pl-PL"/>
        </w:rPr>
        <w:t xml:space="preserve"> – </w:t>
      </w:r>
      <w:r w:rsidRPr="008448EF">
        <w:rPr>
          <w:sz w:val="22"/>
          <w:szCs w:val="22"/>
          <w:lang w:eastAsia="pl-PL"/>
        </w:rPr>
        <w:t>Dargomyśl</w:t>
      </w:r>
      <w:r w:rsidR="008448EF" w:rsidRPr="008448EF">
        <w:rPr>
          <w:sz w:val="22"/>
          <w:szCs w:val="22"/>
          <w:lang w:eastAsia="pl-PL"/>
        </w:rPr>
        <w:t xml:space="preserve"> –</w:t>
      </w:r>
      <w:r w:rsidRPr="008448EF">
        <w:rPr>
          <w:sz w:val="22"/>
          <w:szCs w:val="22"/>
          <w:lang w:eastAsia="pl-PL"/>
        </w:rPr>
        <w:t xml:space="preserve"> Rogowo</w:t>
      </w:r>
      <w:r w:rsidR="008448EF" w:rsidRPr="008448EF">
        <w:rPr>
          <w:sz w:val="22"/>
          <w:szCs w:val="22"/>
          <w:lang w:eastAsia="pl-PL"/>
        </w:rPr>
        <w:t xml:space="preserve"> – </w:t>
      </w:r>
      <w:r w:rsidRPr="008448EF">
        <w:rPr>
          <w:sz w:val="22"/>
          <w:szCs w:val="22"/>
          <w:lang w:eastAsia="pl-PL"/>
        </w:rPr>
        <w:t xml:space="preserve">Dobrkowo-Sienno Dolne-Sienno Górne-Radowo </w:t>
      </w:r>
      <w:r w:rsidR="006A3A4A" w:rsidRPr="008448EF">
        <w:rPr>
          <w:sz w:val="22"/>
          <w:szCs w:val="22"/>
          <w:lang w:eastAsia="pl-PL"/>
        </w:rPr>
        <w:t>Małe</w:t>
      </w:r>
      <w:r w:rsidRPr="008448EF">
        <w:rPr>
          <w:sz w:val="22"/>
          <w:szCs w:val="22"/>
          <w:lang w:eastAsia="pl-PL"/>
        </w:rPr>
        <w:t xml:space="preserve"> SP</w:t>
      </w:r>
      <w:r w:rsidR="008448EF" w:rsidRPr="008448EF">
        <w:rPr>
          <w:sz w:val="22"/>
          <w:szCs w:val="22"/>
          <w:lang w:eastAsia="pl-PL"/>
        </w:rPr>
        <w:t>.</w:t>
      </w:r>
    </w:p>
    <w:p w14:paraId="5E4BFB20" w14:textId="77777777" w:rsidR="00AA5167" w:rsidRPr="008448EF" w:rsidRDefault="00AA5167" w:rsidP="00AA5167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>2 kurs w dni nauki szkolnej 42 km</w:t>
      </w:r>
    </w:p>
    <w:p w14:paraId="23EDE6D3" w14:textId="77777777" w:rsidR="00AA5167" w:rsidRPr="008448EF" w:rsidRDefault="00AA5167" w:rsidP="00AA5167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</w:p>
    <w:p w14:paraId="78BCEB37" w14:textId="75053C6C" w:rsidR="00AA5167" w:rsidRPr="008448EF" w:rsidRDefault="00AA5167" w:rsidP="00AA5167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>Odjazd 12:40</w:t>
      </w:r>
    </w:p>
    <w:p w14:paraId="02989086" w14:textId="77777777" w:rsidR="00AA5167" w:rsidRPr="008448EF" w:rsidRDefault="00AA5167" w:rsidP="00AA5167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>Radowo Małe SP- Pogorzelica-Żelmowo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 xml:space="preserve"> Orle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>Dargomyśl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 xml:space="preserve"> Rogowo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>Dobrkowo-Sienno Dolne - Sienno Górne - Radowo Małe SP</w:t>
      </w:r>
    </w:p>
    <w:p w14:paraId="31ED1BC1" w14:textId="77777777" w:rsidR="00AA5167" w:rsidRPr="008448EF" w:rsidRDefault="00AA5167" w:rsidP="00AA5167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>1 kurs w dni nauki szkolnej Poniedziałek i Piątek 42 km</w:t>
      </w:r>
    </w:p>
    <w:p w14:paraId="704E81FF" w14:textId="77777777" w:rsidR="00AA5167" w:rsidRPr="008448EF" w:rsidRDefault="00AA5167" w:rsidP="00AA5167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</w:p>
    <w:p w14:paraId="0EDDFE0A" w14:textId="783C1314" w:rsidR="00AA5167" w:rsidRPr="008448EF" w:rsidRDefault="00AA5167" w:rsidP="00AA5167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>Odjazd 15:15</w:t>
      </w:r>
    </w:p>
    <w:p w14:paraId="75677668" w14:textId="77777777" w:rsidR="00AA5167" w:rsidRPr="008448EF" w:rsidRDefault="00AA5167" w:rsidP="00AA5167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>Radowo Małe SP- Pogorzelica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>Żelmowo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 xml:space="preserve"> Orle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>Dargomyśl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 xml:space="preserve"> Rogowo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>Dobrkowo-Sienno Dolne - Sienno Górne</w:t>
      </w:r>
      <w:r w:rsidR="006A3A4A" w:rsidRPr="008448EF">
        <w:rPr>
          <w:sz w:val="22"/>
          <w:szCs w:val="22"/>
          <w:lang w:eastAsia="pl-PL"/>
        </w:rPr>
        <w:t xml:space="preserve"> - Radzim - </w:t>
      </w:r>
      <w:r w:rsidRPr="008448EF">
        <w:rPr>
          <w:sz w:val="22"/>
          <w:szCs w:val="22"/>
          <w:lang w:eastAsia="pl-PL"/>
        </w:rPr>
        <w:t>Radowo Małe SP</w:t>
      </w:r>
    </w:p>
    <w:p w14:paraId="1D367D80" w14:textId="77777777" w:rsidR="00AA5167" w:rsidRPr="008448EF" w:rsidRDefault="006A3A4A" w:rsidP="00AA5167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 xml:space="preserve">1 </w:t>
      </w:r>
      <w:r w:rsidR="00AA5167" w:rsidRPr="008448EF">
        <w:rPr>
          <w:sz w:val="22"/>
          <w:szCs w:val="22"/>
          <w:lang w:eastAsia="pl-PL"/>
        </w:rPr>
        <w:t>kurs w dni nauki szkolnej 4</w:t>
      </w:r>
      <w:r w:rsidRPr="008448EF">
        <w:rPr>
          <w:sz w:val="22"/>
          <w:szCs w:val="22"/>
          <w:lang w:eastAsia="pl-PL"/>
        </w:rPr>
        <w:t xml:space="preserve">3 </w:t>
      </w:r>
      <w:r w:rsidR="00AA5167" w:rsidRPr="008448EF">
        <w:rPr>
          <w:sz w:val="22"/>
          <w:szCs w:val="22"/>
          <w:lang w:eastAsia="pl-PL"/>
        </w:rPr>
        <w:t>km</w:t>
      </w:r>
    </w:p>
    <w:p w14:paraId="4E796BF2" w14:textId="77777777" w:rsidR="006A3A4A" w:rsidRPr="008448EF" w:rsidRDefault="006A3A4A" w:rsidP="00AA5167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</w:p>
    <w:p w14:paraId="232EF197" w14:textId="77777777" w:rsidR="006A3A4A" w:rsidRPr="008448EF" w:rsidRDefault="006A3A4A" w:rsidP="006A3A4A">
      <w:pPr>
        <w:pStyle w:val="Akapitzlist"/>
        <w:numPr>
          <w:ilvl w:val="0"/>
          <w:numId w:val="10"/>
        </w:numPr>
        <w:suppressAutoHyphens w:val="0"/>
        <w:spacing w:after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>Linia komunikacyjna 6</w:t>
      </w:r>
    </w:p>
    <w:p w14:paraId="5AF6FD0E" w14:textId="77777777" w:rsidR="006A3A4A" w:rsidRPr="008448EF" w:rsidRDefault="006A3A4A" w:rsidP="006A3A4A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 xml:space="preserve">Odjazd 6:45 </w:t>
      </w:r>
    </w:p>
    <w:p w14:paraId="5056DBB3" w14:textId="77777777" w:rsidR="006A3A4A" w:rsidRPr="008448EF" w:rsidRDefault="006A3A4A" w:rsidP="006A3A4A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 xml:space="preserve">Radowo Małe SP - Mołdawin 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 xml:space="preserve"> Maliniec 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 xml:space="preserve"> Wołkowo - Radowo Małe SP 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 xml:space="preserve"> Rekowo 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 xml:space="preserve"> Siedlice - Radowo Małe SP</w:t>
      </w:r>
      <w:r w:rsidR="008448EF" w:rsidRPr="008448EF">
        <w:rPr>
          <w:sz w:val="22"/>
          <w:szCs w:val="22"/>
          <w:lang w:eastAsia="pl-PL"/>
        </w:rPr>
        <w:t>.</w:t>
      </w:r>
    </w:p>
    <w:p w14:paraId="2F374529" w14:textId="77777777" w:rsidR="006A3A4A" w:rsidRPr="008448EF" w:rsidRDefault="006A3A4A" w:rsidP="006A3A4A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>1 kurs w dni nauki szkolnej 42 km.</w:t>
      </w:r>
    </w:p>
    <w:p w14:paraId="7664F548" w14:textId="77777777" w:rsidR="006A3A4A" w:rsidRPr="008448EF" w:rsidRDefault="006A3A4A" w:rsidP="006A3A4A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</w:p>
    <w:p w14:paraId="1A22BEA0" w14:textId="77777777" w:rsidR="006A3A4A" w:rsidRPr="008448EF" w:rsidRDefault="006A3A4A" w:rsidP="006A3A4A">
      <w:pPr>
        <w:pStyle w:val="Akapitzlist"/>
        <w:numPr>
          <w:ilvl w:val="0"/>
          <w:numId w:val="10"/>
        </w:numPr>
        <w:suppressAutoHyphens w:val="0"/>
        <w:spacing w:after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>Linia komunikacyjna 7</w:t>
      </w:r>
    </w:p>
    <w:p w14:paraId="41F7B027" w14:textId="77777777" w:rsidR="006A3A4A" w:rsidRPr="008448EF" w:rsidRDefault="006A3A4A" w:rsidP="006A3A4A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 xml:space="preserve">Odjazd 9:35 </w:t>
      </w:r>
    </w:p>
    <w:p w14:paraId="562DB291" w14:textId="77777777" w:rsidR="006A3A4A" w:rsidRPr="008448EF" w:rsidRDefault="006A3A4A" w:rsidP="006A3A4A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lastRenderedPageBreak/>
        <w:t xml:space="preserve">Radowo Małe SP 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 xml:space="preserve"> Radzim 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 xml:space="preserve"> Troszczyno 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 xml:space="preserve"> Gostomin 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 xml:space="preserve"> Mołdawin 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 xml:space="preserve"> Maliniec -Wołkowo -Radowo Wielkie - Radowo Małe SP</w:t>
      </w:r>
      <w:r w:rsidR="008448EF" w:rsidRPr="008448EF">
        <w:rPr>
          <w:sz w:val="22"/>
          <w:szCs w:val="22"/>
          <w:lang w:eastAsia="pl-PL"/>
        </w:rPr>
        <w:t>.</w:t>
      </w:r>
    </w:p>
    <w:p w14:paraId="32283BD2" w14:textId="77777777" w:rsidR="006A3A4A" w:rsidRPr="008448EF" w:rsidRDefault="006A3A4A" w:rsidP="006A3A4A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>1 kurs w dni nauki szkolnej 38 km.</w:t>
      </w:r>
    </w:p>
    <w:p w14:paraId="4C8BA448" w14:textId="77777777" w:rsidR="006A3A4A" w:rsidRPr="008448EF" w:rsidRDefault="006A3A4A" w:rsidP="006A3A4A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</w:p>
    <w:p w14:paraId="242A3274" w14:textId="3B98F6C2" w:rsidR="006A3A4A" w:rsidRPr="008448EF" w:rsidRDefault="006A3A4A" w:rsidP="006A3A4A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 xml:space="preserve">Odjazd 13:30, 15:15 </w:t>
      </w:r>
    </w:p>
    <w:p w14:paraId="01DE4CE2" w14:textId="77777777" w:rsidR="006A3A4A" w:rsidRPr="008448EF" w:rsidRDefault="006A3A4A" w:rsidP="006A3A4A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 xml:space="preserve">Radowo Małe SP 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 xml:space="preserve"> Borkowo Małe-Radowo Wielkie</w:t>
      </w:r>
      <w:r w:rsidR="008448EF" w:rsidRPr="008448EF">
        <w:rPr>
          <w:sz w:val="22"/>
          <w:szCs w:val="22"/>
          <w:lang w:eastAsia="pl-PL"/>
        </w:rPr>
        <w:t xml:space="preserve"> – </w:t>
      </w:r>
      <w:r w:rsidRPr="008448EF">
        <w:rPr>
          <w:sz w:val="22"/>
          <w:szCs w:val="22"/>
          <w:lang w:eastAsia="pl-PL"/>
        </w:rPr>
        <w:t>Wołkowo</w:t>
      </w:r>
      <w:r w:rsidR="008448EF" w:rsidRPr="008448EF">
        <w:rPr>
          <w:sz w:val="22"/>
          <w:szCs w:val="22"/>
          <w:lang w:eastAsia="pl-PL"/>
        </w:rPr>
        <w:t xml:space="preserve"> – </w:t>
      </w:r>
      <w:r w:rsidRPr="008448EF">
        <w:rPr>
          <w:sz w:val="22"/>
          <w:szCs w:val="22"/>
          <w:lang w:eastAsia="pl-PL"/>
        </w:rPr>
        <w:t>Maliniec-Mołdawin_</w:t>
      </w:r>
      <w:r w:rsidR="008448EF" w:rsidRPr="008448EF">
        <w:rPr>
          <w:sz w:val="22"/>
          <w:szCs w:val="22"/>
          <w:lang w:eastAsia="pl-PL"/>
        </w:rPr>
        <w:t xml:space="preserve">- </w:t>
      </w:r>
      <w:r w:rsidRPr="008448EF">
        <w:rPr>
          <w:sz w:val="22"/>
          <w:szCs w:val="22"/>
          <w:lang w:eastAsia="pl-PL"/>
        </w:rPr>
        <w:t>Gostomin-Troszczyno</w:t>
      </w:r>
      <w:r w:rsidR="008448EF" w:rsidRPr="008448EF">
        <w:rPr>
          <w:sz w:val="22"/>
          <w:szCs w:val="22"/>
          <w:lang w:eastAsia="pl-PL"/>
        </w:rPr>
        <w:t xml:space="preserve"> -</w:t>
      </w:r>
      <w:r w:rsidRPr="008448EF">
        <w:rPr>
          <w:sz w:val="22"/>
          <w:szCs w:val="22"/>
          <w:lang w:eastAsia="pl-PL"/>
        </w:rPr>
        <w:t>Radzi</w:t>
      </w:r>
      <w:r w:rsidR="008448EF" w:rsidRPr="008448EF">
        <w:rPr>
          <w:sz w:val="22"/>
          <w:szCs w:val="22"/>
          <w:lang w:eastAsia="pl-PL"/>
        </w:rPr>
        <w:t xml:space="preserve">m - </w:t>
      </w:r>
      <w:r w:rsidRPr="008448EF">
        <w:rPr>
          <w:sz w:val="22"/>
          <w:szCs w:val="22"/>
          <w:lang w:eastAsia="pl-PL"/>
        </w:rPr>
        <w:t xml:space="preserve">Radowo </w:t>
      </w:r>
      <w:r w:rsidR="008448EF" w:rsidRPr="008448EF">
        <w:rPr>
          <w:sz w:val="22"/>
          <w:szCs w:val="22"/>
          <w:lang w:eastAsia="pl-PL"/>
        </w:rPr>
        <w:t>Małe</w:t>
      </w:r>
      <w:r w:rsidRPr="008448EF">
        <w:rPr>
          <w:sz w:val="22"/>
          <w:szCs w:val="22"/>
          <w:lang w:eastAsia="pl-PL"/>
        </w:rPr>
        <w:t xml:space="preserve"> SP</w:t>
      </w:r>
      <w:r w:rsidR="008448EF" w:rsidRPr="008448EF">
        <w:rPr>
          <w:sz w:val="22"/>
          <w:szCs w:val="22"/>
          <w:lang w:eastAsia="pl-PL"/>
        </w:rPr>
        <w:t>.</w:t>
      </w:r>
    </w:p>
    <w:p w14:paraId="48382B2E" w14:textId="77777777" w:rsidR="006A3A4A" w:rsidRPr="008448EF" w:rsidRDefault="006A3A4A" w:rsidP="006A3A4A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>2 kurs w dni nauki szkolnej 40 km.</w:t>
      </w:r>
    </w:p>
    <w:p w14:paraId="2DDD5C94" w14:textId="77777777" w:rsidR="006A3A4A" w:rsidRPr="008448EF" w:rsidRDefault="006A3A4A" w:rsidP="006A3A4A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</w:p>
    <w:p w14:paraId="20357495" w14:textId="081D18C3" w:rsidR="006A3A4A" w:rsidRPr="008448EF" w:rsidRDefault="006A3A4A" w:rsidP="006A3A4A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>Odjazd 12:40</w:t>
      </w:r>
    </w:p>
    <w:p w14:paraId="3DC6314D" w14:textId="77777777" w:rsidR="006A3A4A" w:rsidRPr="008448EF" w:rsidRDefault="006A3A4A" w:rsidP="006A3A4A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 xml:space="preserve">Radowo Małe SP 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 xml:space="preserve"> Borkowo Małe-Radowo Wielkie</w:t>
      </w:r>
      <w:r w:rsidR="008448EF" w:rsidRPr="008448EF">
        <w:rPr>
          <w:sz w:val="22"/>
          <w:szCs w:val="22"/>
          <w:lang w:eastAsia="pl-PL"/>
        </w:rPr>
        <w:t xml:space="preserve"> – </w:t>
      </w:r>
      <w:r w:rsidRPr="008448EF">
        <w:rPr>
          <w:sz w:val="22"/>
          <w:szCs w:val="22"/>
          <w:lang w:eastAsia="pl-PL"/>
        </w:rPr>
        <w:t>Wołkowo</w:t>
      </w:r>
      <w:r w:rsidR="008448EF" w:rsidRPr="008448EF">
        <w:rPr>
          <w:sz w:val="22"/>
          <w:szCs w:val="22"/>
          <w:lang w:eastAsia="pl-PL"/>
        </w:rPr>
        <w:t xml:space="preserve"> – </w:t>
      </w:r>
      <w:r w:rsidRPr="008448EF">
        <w:rPr>
          <w:sz w:val="22"/>
          <w:szCs w:val="22"/>
          <w:lang w:eastAsia="pl-PL"/>
        </w:rPr>
        <w:t>Maliniec-Mołdawin_</w:t>
      </w:r>
      <w:r w:rsidR="008448EF" w:rsidRPr="008448EF">
        <w:rPr>
          <w:sz w:val="22"/>
          <w:szCs w:val="22"/>
          <w:lang w:eastAsia="pl-PL"/>
        </w:rPr>
        <w:t xml:space="preserve">- </w:t>
      </w:r>
      <w:r w:rsidRPr="008448EF">
        <w:rPr>
          <w:sz w:val="22"/>
          <w:szCs w:val="22"/>
          <w:lang w:eastAsia="pl-PL"/>
        </w:rPr>
        <w:t>Gostomin-Troszczyno_</w:t>
      </w:r>
      <w:r w:rsidR="008448EF" w:rsidRPr="008448EF">
        <w:rPr>
          <w:sz w:val="22"/>
          <w:szCs w:val="22"/>
          <w:lang w:eastAsia="pl-PL"/>
        </w:rPr>
        <w:t xml:space="preserve">- </w:t>
      </w:r>
      <w:r w:rsidRPr="008448EF">
        <w:rPr>
          <w:sz w:val="22"/>
          <w:szCs w:val="22"/>
          <w:lang w:eastAsia="pl-PL"/>
        </w:rPr>
        <w:t>Radzim</w:t>
      </w:r>
      <w:r w:rsidR="008448EF" w:rsidRPr="008448EF">
        <w:rPr>
          <w:sz w:val="22"/>
          <w:szCs w:val="22"/>
          <w:lang w:eastAsia="pl-PL"/>
        </w:rPr>
        <w:t xml:space="preserve"> -</w:t>
      </w:r>
      <w:r w:rsidRPr="008448EF">
        <w:rPr>
          <w:sz w:val="22"/>
          <w:szCs w:val="22"/>
          <w:lang w:eastAsia="pl-PL"/>
        </w:rPr>
        <w:t xml:space="preserve">_Radowo </w:t>
      </w:r>
      <w:r w:rsidR="008448EF" w:rsidRPr="008448EF">
        <w:rPr>
          <w:sz w:val="22"/>
          <w:szCs w:val="22"/>
          <w:lang w:eastAsia="pl-PL"/>
        </w:rPr>
        <w:t>Małe</w:t>
      </w:r>
      <w:r w:rsidRPr="008448EF">
        <w:rPr>
          <w:sz w:val="22"/>
          <w:szCs w:val="22"/>
          <w:lang w:eastAsia="pl-PL"/>
        </w:rPr>
        <w:t xml:space="preserve"> SP</w:t>
      </w:r>
      <w:r w:rsidR="008448EF" w:rsidRPr="008448EF">
        <w:rPr>
          <w:sz w:val="22"/>
          <w:szCs w:val="22"/>
          <w:lang w:eastAsia="pl-PL"/>
        </w:rPr>
        <w:t>.</w:t>
      </w:r>
    </w:p>
    <w:p w14:paraId="775E2126" w14:textId="77777777" w:rsidR="006A3A4A" w:rsidRPr="008448EF" w:rsidRDefault="006A3A4A" w:rsidP="006A3A4A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>1 kurs w dni nauki szkolnej  Poniedziałek i Piątek 40 km.</w:t>
      </w:r>
    </w:p>
    <w:p w14:paraId="712AA843" w14:textId="77777777" w:rsidR="006A3A4A" w:rsidRPr="008448EF" w:rsidRDefault="006A3A4A" w:rsidP="006A3A4A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</w:p>
    <w:p w14:paraId="0C85FD1E" w14:textId="5351E723" w:rsidR="006A3A4A" w:rsidRPr="008448EF" w:rsidRDefault="006A3A4A" w:rsidP="006A3A4A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>Odjazd 14:25</w:t>
      </w:r>
    </w:p>
    <w:p w14:paraId="0B4C153C" w14:textId="77777777" w:rsidR="006A3A4A" w:rsidRPr="008448EF" w:rsidRDefault="006A3A4A" w:rsidP="006A3A4A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 xml:space="preserve">Radowo Małe SP </w:t>
      </w:r>
      <w:r w:rsidR="008448EF" w:rsidRPr="008448EF">
        <w:rPr>
          <w:sz w:val="22"/>
          <w:szCs w:val="22"/>
          <w:lang w:eastAsia="pl-PL"/>
        </w:rPr>
        <w:t>-</w:t>
      </w:r>
      <w:r w:rsidRPr="008448EF">
        <w:rPr>
          <w:sz w:val="22"/>
          <w:szCs w:val="22"/>
          <w:lang w:eastAsia="pl-PL"/>
        </w:rPr>
        <w:t xml:space="preserve"> Borkowo Małe-Radowo Wielkie </w:t>
      </w:r>
      <w:r w:rsidR="008448EF" w:rsidRPr="008448EF">
        <w:rPr>
          <w:sz w:val="22"/>
          <w:szCs w:val="22"/>
          <w:lang w:eastAsia="pl-PL"/>
        </w:rPr>
        <w:t>–</w:t>
      </w:r>
      <w:r w:rsidRPr="008448EF">
        <w:rPr>
          <w:sz w:val="22"/>
          <w:szCs w:val="22"/>
          <w:lang w:eastAsia="pl-PL"/>
        </w:rPr>
        <w:t xml:space="preserve"> Wołkowo</w:t>
      </w:r>
      <w:r w:rsidR="008448EF" w:rsidRPr="008448EF">
        <w:rPr>
          <w:sz w:val="22"/>
          <w:szCs w:val="22"/>
          <w:lang w:eastAsia="pl-PL"/>
        </w:rPr>
        <w:t xml:space="preserve"> – </w:t>
      </w:r>
      <w:r w:rsidRPr="008448EF">
        <w:rPr>
          <w:sz w:val="22"/>
          <w:szCs w:val="22"/>
          <w:lang w:eastAsia="pl-PL"/>
        </w:rPr>
        <w:t>Maliniec</w:t>
      </w:r>
      <w:r w:rsidR="008448EF" w:rsidRPr="008448EF">
        <w:rPr>
          <w:sz w:val="22"/>
          <w:szCs w:val="22"/>
          <w:lang w:eastAsia="pl-PL"/>
        </w:rPr>
        <w:t xml:space="preserve"> – </w:t>
      </w:r>
      <w:r w:rsidRPr="008448EF">
        <w:rPr>
          <w:sz w:val="22"/>
          <w:szCs w:val="22"/>
          <w:lang w:eastAsia="pl-PL"/>
        </w:rPr>
        <w:t>Mołdawin- Gostomin -Troszczyno - Radzim -Radowo Małe SP</w:t>
      </w:r>
    </w:p>
    <w:p w14:paraId="00D74E28" w14:textId="77777777" w:rsidR="006A3A4A" w:rsidRPr="008448EF" w:rsidRDefault="006A3A4A" w:rsidP="006A3A4A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  <w:r w:rsidRPr="008448EF">
        <w:rPr>
          <w:sz w:val="22"/>
          <w:szCs w:val="22"/>
          <w:lang w:eastAsia="pl-PL"/>
        </w:rPr>
        <w:t>1 kurs w dni nauki szkolnej  Wtorek, Środa i Czwartek 40 km.</w:t>
      </w:r>
    </w:p>
    <w:p w14:paraId="5EDE0037" w14:textId="77777777" w:rsidR="006A3A4A" w:rsidRPr="006A3A4A" w:rsidRDefault="006A3A4A" w:rsidP="006A3A4A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</w:p>
    <w:p w14:paraId="05BB13DA" w14:textId="77777777" w:rsidR="006A3A4A" w:rsidRDefault="006A3A4A" w:rsidP="006A3A4A">
      <w:pPr>
        <w:pStyle w:val="Akapitzlist"/>
        <w:suppressAutoHyphens w:val="0"/>
        <w:spacing w:after="0"/>
        <w:ind w:firstLine="0"/>
        <w:rPr>
          <w:sz w:val="22"/>
          <w:szCs w:val="22"/>
          <w:lang w:eastAsia="pl-PL"/>
        </w:rPr>
      </w:pPr>
    </w:p>
    <w:p w14:paraId="74F55747" w14:textId="77777777" w:rsidR="00AA5167" w:rsidRDefault="00AA5167" w:rsidP="00512ABF">
      <w:pPr>
        <w:suppressAutoHyphens w:val="0"/>
        <w:spacing w:after="0"/>
        <w:ind w:left="720" w:firstLine="0"/>
        <w:contextualSpacing/>
        <w:rPr>
          <w:sz w:val="22"/>
          <w:szCs w:val="22"/>
          <w:lang w:eastAsia="pl-PL"/>
        </w:rPr>
      </w:pPr>
    </w:p>
    <w:p w14:paraId="03222AC5" w14:textId="77777777" w:rsidR="00512ABF" w:rsidRDefault="00512ABF" w:rsidP="00512ABF">
      <w:pPr>
        <w:suppressAutoHyphens w:val="0"/>
        <w:spacing w:after="0"/>
        <w:ind w:left="720" w:firstLine="0"/>
        <w:contextualSpacing/>
        <w:rPr>
          <w:sz w:val="22"/>
          <w:szCs w:val="22"/>
          <w:lang w:eastAsia="pl-PL"/>
        </w:rPr>
      </w:pPr>
    </w:p>
    <w:p w14:paraId="50CF714D" w14:textId="77777777" w:rsidR="00512ABF" w:rsidRDefault="00512ABF" w:rsidP="00512ABF">
      <w:pPr>
        <w:suppressAutoHyphens w:val="0"/>
        <w:spacing w:after="0"/>
        <w:ind w:left="0" w:firstLine="0"/>
        <w:contextualSpacing/>
        <w:rPr>
          <w:sz w:val="22"/>
          <w:szCs w:val="22"/>
          <w:lang w:eastAsia="pl-PL"/>
        </w:rPr>
      </w:pPr>
    </w:p>
    <w:p w14:paraId="413A777C" w14:textId="77777777" w:rsidR="00512ABF" w:rsidRPr="005F1CFE" w:rsidRDefault="00512ABF" w:rsidP="00512ABF">
      <w:pPr>
        <w:suppressAutoHyphens w:val="0"/>
        <w:spacing w:after="0"/>
        <w:ind w:left="0" w:firstLine="0"/>
        <w:contextualSpacing/>
        <w:rPr>
          <w:sz w:val="22"/>
          <w:szCs w:val="22"/>
          <w:lang w:eastAsia="pl-PL"/>
        </w:rPr>
      </w:pPr>
    </w:p>
    <w:p w14:paraId="7B0698B9" w14:textId="77777777" w:rsidR="005F1CFE" w:rsidRPr="005F1CFE" w:rsidRDefault="005F1CFE" w:rsidP="005F1CFE">
      <w:pPr>
        <w:suppressAutoHyphens w:val="0"/>
        <w:spacing w:after="0"/>
        <w:ind w:left="720" w:firstLine="0"/>
        <w:contextualSpacing/>
        <w:rPr>
          <w:sz w:val="22"/>
          <w:szCs w:val="22"/>
          <w:lang w:eastAsia="pl-PL"/>
        </w:rPr>
      </w:pPr>
    </w:p>
    <w:p w14:paraId="471DF8C1" w14:textId="77777777" w:rsidR="00201510" w:rsidRDefault="00201510"/>
    <w:sectPr w:rsidR="00201510" w:rsidSect="00B02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7"/>
    <w:multiLevelType w:val="multilevel"/>
    <w:tmpl w:val="00000007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5"/>
      <w:numFmt w:val="upperRoman"/>
      <w:lvlText w:val="%3."/>
      <w:lvlJc w:val="left"/>
      <w:pPr>
        <w:tabs>
          <w:tab w:val="num" w:pos="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2"/>
    <w:multiLevelType w:val="singleLevel"/>
    <w:tmpl w:val="00000012"/>
    <w:name w:val="WW8Num22"/>
    <w:lvl w:ilvl="0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ascii="Arial" w:hAnsi="Arial" w:cs="Arial" w:hint="default"/>
        <w:b/>
        <w:sz w:val="20"/>
      </w:rPr>
    </w:lvl>
  </w:abstractNum>
  <w:abstractNum w:abstractNumId="3" w15:restartNumberingAfterBreak="0">
    <w:nsid w:val="00000015"/>
    <w:multiLevelType w:val="multilevel"/>
    <w:tmpl w:val="00000015"/>
    <w:name w:val="WW8Num25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00000022"/>
    <w:multiLevelType w:val="singleLevel"/>
    <w:tmpl w:val="00000022"/>
    <w:name w:val="WW8Num38"/>
    <w:lvl w:ilvl="0">
      <w:start w:val="1"/>
      <w:numFmt w:val="lowerLetter"/>
      <w:pStyle w:val="Nagwek1"/>
      <w:lvlText w:val="%1)"/>
      <w:lvlJc w:val="left"/>
      <w:pPr>
        <w:tabs>
          <w:tab w:val="num" w:pos="0"/>
        </w:tabs>
        <w:ind w:left="2078" w:hanging="360"/>
      </w:pPr>
      <w:rPr>
        <w:rFonts w:ascii="Arial" w:hAnsi="Arial" w:cs="Arial"/>
        <w:sz w:val="20"/>
        <w:szCs w:val="20"/>
      </w:rPr>
    </w:lvl>
  </w:abstractNum>
  <w:abstractNum w:abstractNumId="5" w15:restartNumberingAfterBreak="0">
    <w:nsid w:val="00000027"/>
    <w:multiLevelType w:val="singleLevel"/>
    <w:tmpl w:val="00000027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3"/>
        <w:szCs w:val="23"/>
      </w:rPr>
    </w:lvl>
  </w:abstractNum>
  <w:abstractNum w:abstractNumId="6" w15:restartNumberingAfterBreak="0">
    <w:nsid w:val="0F027415"/>
    <w:multiLevelType w:val="hybridMultilevel"/>
    <w:tmpl w:val="70561BEA"/>
    <w:lvl w:ilvl="0" w:tplc="3BD248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6BC01A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D14E54A2">
      <w:start w:val="1"/>
      <w:numFmt w:val="decimal"/>
      <w:lvlText w:val="%3."/>
      <w:lvlJc w:val="left"/>
      <w:pPr>
        <w:tabs>
          <w:tab w:val="num" w:pos="1793"/>
        </w:tabs>
        <w:ind w:left="1793" w:hanging="375"/>
      </w:pPr>
      <w:rPr>
        <w:rFonts w:hint="default"/>
        <w:b w:val="0"/>
      </w:rPr>
    </w:lvl>
    <w:lvl w:ilvl="3" w:tplc="949A807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BE3367"/>
    <w:multiLevelType w:val="hybridMultilevel"/>
    <w:tmpl w:val="6860BAA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B52055"/>
    <w:multiLevelType w:val="hybridMultilevel"/>
    <w:tmpl w:val="7B840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756ADB"/>
    <w:multiLevelType w:val="hybridMultilevel"/>
    <w:tmpl w:val="0DAE49C0"/>
    <w:lvl w:ilvl="0" w:tplc="3BD248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9DB0E3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666EB80">
      <w:start w:val="3"/>
      <w:numFmt w:val="decimal"/>
      <w:lvlText w:val="%3."/>
      <w:lvlJc w:val="left"/>
      <w:pPr>
        <w:tabs>
          <w:tab w:val="num" w:pos="2355"/>
        </w:tabs>
        <w:ind w:left="2355" w:hanging="375"/>
      </w:pPr>
      <w:rPr>
        <w:rFonts w:hint="default"/>
        <w:b w:val="0"/>
        <w:sz w:val="22"/>
        <w:szCs w:val="22"/>
      </w:rPr>
    </w:lvl>
    <w:lvl w:ilvl="3" w:tplc="FA808DE2">
      <w:start w:val="1"/>
      <w:numFmt w:val="decimal"/>
      <w:lvlText w:val="%4)"/>
      <w:lvlJc w:val="left"/>
      <w:pPr>
        <w:ind w:left="2880" w:hanging="360"/>
      </w:pPr>
      <w:rPr>
        <w:rFonts w:hint="default"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DCC4D05"/>
    <w:multiLevelType w:val="hybridMultilevel"/>
    <w:tmpl w:val="7B840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55948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0952924">
    <w:abstractNumId w:val="4"/>
    <w:lvlOverride w:ilvl="0">
      <w:startOverride w:val="1"/>
    </w:lvlOverride>
  </w:num>
  <w:num w:numId="3" w16cid:durableId="2435341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6746452">
    <w:abstractNumId w:val="1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0648905">
    <w:abstractNumId w:val="5"/>
    <w:lvlOverride w:ilvl="0">
      <w:startOverride w:val="1"/>
    </w:lvlOverride>
  </w:num>
  <w:num w:numId="6" w16cid:durableId="1667706934">
    <w:abstractNumId w:val="2"/>
    <w:lvlOverride w:ilvl="0">
      <w:startOverride w:val="1"/>
    </w:lvlOverride>
  </w:num>
  <w:num w:numId="7" w16cid:durableId="6045808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35482635">
    <w:abstractNumId w:val="6"/>
  </w:num>
  <w:num w:numId="9" w16cid:durableId="1648820808">
    <w:abstractNumId w:val="9"/>
  </w:num>
  <w:num w:numId="10" w16cid:durableId="1227254812">
    <w:abstractNumId w:val="10"/>
  </w:num>
  <w:num w:numId="11" w16cid:durableId="17463406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3C59"/>
    <w:rsid w:val="00047EDD"/>
    <w:rsid w:val="00133C59"/>
    <w:rsid w:val="00173BFB"/>
    <w:rsid w:val="0018576F"/>
    <w:rsid w:val="001A6825"/>
    <w:rsid w:val="00201510"/>
    <w:rsid w:val="00217CBD"/>
    <w:rsid w:val="00253E8D"/>
    <w:rsid w:val="002F7EC0"/>
    <w:rsid w:val="003518D7"/>
    <w:rsid w:val="0038155B"/>
    <w:rsid w:val="003B3DB4"/>
    <w:rsid w:val="004C1C12"/>
    <w:rsid w:val="004F5411"/>
    <w:rsid w:val="00512ABF"/>
    <w:rsid w:val="00541671"/>
    <w:rsid w:val="005F1CFE"/>
    <w:rsid w:val="00640171"/>
    <w:rsid w:val="006818C1"/>
    <w:rsid w:val="006A3A4A"/>
    <w:rsid w:val="007450B5"/>
    <w:rsid w:val="00814AF3"/>
    <w:rsid w:val="008448EF"/>
    <w:rsid w:val="008742EE"/>
    <w:rsid w:val="009E7945"/>
    <w:rsid w:val="00A06DD7"/>
    <w:rsid w:val="00AA5167"/>
    <w:rsid w:val="00B02CED"/>
    <w:rsid w:val="00BB0D3B"/>
    <w:rsid w:val="00BD4CC3"/>
    <w:rsid w:val="00C658D2"/>
    <w:rsid w:val="00CA3354"/>
    <w:rsid w:val="00CC1601"/>
    <w:rsid w:val="00CE4B91"/>
    <w:rsid w:val="00DF6B6C"/>
    <w:rsid w:val="00E222BE"/>
    <w:rsid w:val="00EB324B"/>
    <w:rsid w:val="00EE4D0C"/>
    <w:rsid w:val="00F13F33"/>
    <w:rsid w:val="00F76039"/>
    <w:rsid w:val="00F943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5186A"/>
  <w15:docId w15:val="{8764454E-4409-49B5-8AA9-28F19352A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945"/>
    <w:pPr>
      <w:suppressAutoHyphens/>
      <w:spacing w:after="54" w:line="240" w:lineRule="auto"/>
      <w:ind w:left="714" w:hanging="35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9E7945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7945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paragraph" w:customStyle="1" w:styleId="Default">
    <w:name w:val="Default"/>
    <w:rsid w:val="009E7945"/>
    <w:pPr>
      <w:suppressAutoHyphens/>
      <w:autoSpaceDE w:val="0"/>
      <w:spacing w:after="54" w:line="240" w:lineRule="auto"/>
      <w:ind w:left="714" w:hanging="357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9E79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1136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Sitański</dc:creator>
  <cp:keywords/>
  <dc:description/>
  <cp:lastModifiedBy>informatyk@radowomale.pl</cp:lastModifiedBy>
  <cp:revision>30</cp:revision>
  <cp:lastPrinted>2023-12-04T09:37:00Z</cp:lastPrinted>
  <dcterms:created xsi:type="dcterms:W3CDTF">2021-11-30T07:35:00Z</dcterms:created>
  <dcterms:modified xsi:type="dcterms:W3CDTF">2025-11-24T11:35:00Z</dcterms:modified>
</cp:coreProperties>
</file>